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69F9E" w14:textId="11448ACB" w:rsidR="0006625C" w:rsidRDefault="0006625C" w:rsidP="0006625C">
      <w:pPr>
        <w:jc w:val="center"/>
        <w:rPr>
          <w:b/>
          <w:bCs/>
        </w:rPr>
      </w:pPr>
      <w:r w:rsidRPr="23098925">
        <w:rPr>
          <w:b/>
          <w:bCs/>
        </w:rPr>
        <w:t>1.</w:t>
      </w:r>
      <w:r w:rsidR="00C21EE6" w:rsidRPr="23098925">
        <w:rPr>
          <w:b/>
          <w:bCs/>
        </w:rPr>
        <w:t>1</w:t>
      </w:r>
      <w:r w:rsidRPr="23098925">
        <w:rPr>
          <w:b/>
          <w:bCs/>
        </w:rPr>
        <w:t xml:space="preserve"> Opis predmetu zákazky</w:t>
      </w:r>
    </w:p>
    <w:p w14:paraId="4666DBF5" w14:textId="77777777" w:rsidR="0006625C" w:rsidRDefault="0006625C" w:rsidP="003E5D1B">
      <w:pPr>
        <w:ind w:left="1701" w:firstLine="548"/>
        <w:jc w:val="both"/>
        <w:rPr>
          <w:b/>
          <w:bCs/>
        </w:rPr>
      </w:pPr>
    </w:p>
    <w:p w14:paraId="71C06CF5" w14:textId="77777777" w:rsidR="0006625C" w:rsidRDefault="0006625C" w:rsidP="003E5D1B">
      <w:pPr>
        <w:ind w:left="1701" w:firstLine="548"/>
        <w:jc w:val="both"/>
        <w:rPr>
          <w:b/>
          <w:bCs/>
        </w:rPr>
      </w:pPr>
    </w:p>
    <w:p w14:paraId="3E3CA016" w14:textId="73111786" w:rsidR="00AF7FBA" w:rsidRPr="008B3D97" w:rsidRDefault="00AF7FBA" w:rsidP="003E5D1B">
      <w:pPr>
        <w:ind w:left="1701" w:firstLine="548"/>
        <w:jc w:val="both"/>
        <w:rPr>
          <w:b/>
          <w:bCs/>
        </w:rPr>
      </w:pPr>
      <w:r w:rsidRPr="23098925">
        <w:rPr>
          <w:b/>
          <w:bCs/>
        </w:rPr>
        <w:t>K predloženiu ponuky na obstaranie vrtuľníka sa vyžaduje:</w:t>
      </w:r>
    </w:p>
    <w:p w14:paraId="36D63280" w14:textId="77777777" w:rsidR="00AF7FBA" w:rsidRPr="005B0546" w:rsidRDefault="00AF7FBA" w:rsidP="003E5D1B">
      <w:pPr>
        <w:jc w:val="both"/>
      </w:pPr>
    </w:p>
    <w:p w14:paraId="525C2F6B" w14:textId="0830E058" w:rsidR="00AF7FBA" w:rsidRDefault="003C6C3B" w:rsidP="003E5D1B">
      <w:pPr>
        <w:pStyle w:val="ListParagraph"/>
        <w:numPr>
          <w:ilvl w:val="0"/>
          <w:numId w:val="18"/>
        </w:numPr>
        <w:jc w:val="both"/>
      </w:pPr>
      <w:r w:rsidRPr="23098925">
        <w:rPr>
          <w:lang w:eastAsia="en-US"/>
        </w:rPr>
        <w:t>Uchádzač</w:t>
      </w:r>
      <w:r>
        <w:t xml:space="preserve"> je povinný </w:t>
      </w:r>
      <w:r w:rsidR="00B72D87">
        <w:t xml:space="preserve">v čase podpisu rámcovej dohody </w:t>
      </w:r>
      <w:r>
        <w:t xml:space="preserve">predložiť </w:t>
      </w:r>
      <w:r w:rsidR="00AF7FBA">
        <w:t xml:space="preserve">platné </w:t>
      </w:r>
      <w:r w:rsidR="00AF7FBA" w:rsidRPr="23098925">
        <w:rPr>
          <w:b/>
          <w:bCs/>
        </w:rPr>
        <w:t>typové osvedčeni</w:t>
      </w:r>
      <w:r w:rsidRPr="23098925">
        <w:rPr>
          <w:b/>
          <w:bCs/>
        </w:rPr>
        <w:t>e</w:t>
      </w:r>
      <w:r w:rsidR="00AF7FBA">
        <w:t xml:space="preserve"> (Type Certificate, TC) vydané </w:t>
      </w:r>
      <w:r w:rsidR="00597F5D">
        <w:t xml:space="preserve">Agentúrou Európskej únie pre bezpečnosť letectva </w:t>
      </w:r>
      <w:r w:rsidR="00AF7FBA">
        <w:t>(EASA) pre ponúkaný typ vrtuľníka</w:t>
      </w:r>
      <w:r w:rsidR="00C64801">
        <w:t>.</w:t>
      </w:r>
      <w:r w:rsidR="00AF7FBA">
        <w:t xml:space="preserve"> </w:t>
      </w:r>
    </w:p>
    <w:p w14:paraId="7EE9BC56" w14:textId="77777777" w:rsidR="00AE6E87" w:rsidRPr="005B0546" w:rsidRDefault="00AE6E87" w:rsidP="003E5D1B">
      <w:pPr>
        <w:pStyle w:val="ListParagraph"/>
        <w:jc w:val="both"/>
      </w:pPr>
    </w:p>
    <w:p w14:paraId="3593EA52" w14:textId="74623B75" w:rsidR="00AF7FBA" w:rsidRDefault="003C6C3B" w:rsidP="003E5D1B">
      <w:pPr>
        <w:pStyle w:val="ListParagraph"/>
        <w:numPr>
          <w:ilvl w:val="0"/>
          <w:numId w:val="18"/>
        </w:numPr>
        <w:jc w:val="both"/>
      </w:pPr>
      <w:r w:rsidRPr="23098925">
        <w:rPr>
          <w:lang w:eastAsia="en-US"/>
        </w:rPr>
        <w:t>Uchádzač</w:t>
      </w:r>
      <w:r>
        <w:t xml:space="preserve"> je povinný</w:t>
      </w:r>
      <w:r w:rsidR="00B72D87">
        <w:t xml:space="preserve"> v čase podpisu rámcovej dohody</w:t>
      </w:r>
      <w:r>
        <w:t xml:space="preserve"> predložiť </w:t>
      </w:r>
      <w:r w:rsidR="00AF7FBA">
        <w:t>dokument „</w:t>
      </w:r>
      <w:r w:rsidR="00AF7FBA" w:rsidRPr="23098925">
        <w:rPr>
          <w:b/>
          <w:bCs/>
        </w:rPr>
        <w:t>EASA Type Certificate Data Sheet</w:t>
      </w:r>
      <w:r w:rsidR="00AF7FBA">
        <w:t>“ pre ponúkaný typ vrtuľníka</w:t>
      </w:r>
      <w:r w:rsidR="00C64801">
        <w:t>.</w:t>
      </w:r>
      <w:r w:rsidR="00AF7FBA">
        <w:t xml:space="preserve"> </w:t>
      </w:r>
    </w:p>
    <w:p w14:paraId="43CD227E" w14:textId="77777777" w:rsidR="00AE6E87" w:rsidRPr="005B0546" w:rsidRDefault="00AE6E87" w:rsidP="003E5D1B">
      <w:pPr>
        <w:jc w:val="both"/>
      </w:pPr>
    </w:p>
    <w:p w14:paraId="06912C73" w14:textId="492990EF" w:rsidR="00AF7FBA" w:rsidRDefault="003C6C3B" w:rsidP="23098925">
      <w:pPr>
        <w:pStyle w:val="ListParagraph"/>
        <w:numPr>
          <w:ilvl w:val="0"/>
          <w:numId w:val="18"/>
        </w:numPr>
        <w:jc w:val="both"/>
        <w:rPr>
          <w:color w:val="auto"/>
        </w:rPr>
      </w:pPr>
      <w:r w:rsidRPr="23098925">
        <w:rPr>
          <w:lang w:eastAsia="en-US"/>
        </w:rPr>
        <w:t>Uchádzač</w:t>
      </w:r>
      <w:r>
        <w:t xml:space="preserve"> je povinný </w:t>
      </w:r>
      <w:r w:rsidR="00B72D87">
        <w:t xml:space="preserve">v čase podpisu rámcovej dohody </w:t>
      </w:r>
      <w:r>
        <w:t xml:space="preserve">predložiť </w:t>
      </w:r>
      <w:r w:rsidR="00AF7FBA">
        <w:t xml:space="preserve">platné </w:t>
      </w:r>
      <w:r w:rsidR="00AF7FBA" w:rsidRPr="23098925">
        <w:rPr>
          <w:b/>
          <w:bCs/>
        </w:rPr>
        <w:t>doplnkové typové osvedčeni</w:t>
      </w:r>
      <w:r w:rsidR="00D43691" w:rsidRPr="23098925">
        <w:rPr>
          <w:b/>
          <w:bCs/>
        </w:rPr>
        <w:t>e</w:t>
      </w:r>
      <w:r w:rsidR="00AF7FBA">
        <w:t xml:space="preserve"> (Supplemental Type Certificate, STC) vydané agentúrou EASA alebo iným príslušným schvaľovacím orgánom uznávaným agentúrou EASA pre všetky systémy, zariadenia, komponenty alebo vybavenie</w:t>
      </w:r>
      <w:r w:rsidR="00FD065F">
        <w:t>, ktoré je alebo bude</w:t>
      </w:r>
      <w:r w:rsidR="00AF7FBA">
        <w:t xml:space="preserve"> </w:t>
      </w:r>
      <w:r w:rsidR="686CAB7B">
        <w:t xml:space="preserve">trvalo </w:t>
      </w:r>
      <w:r w:rsidR="00AF7FBA">
        <w:t>namontované na ponúkanom vrtuľníku alebo dodané ako jeho súčasť</w:t>
      </w:r>
      <w:r w:rsidR="00DD4FC6" w:rsidRPr="23098925">
        <w:rPr>
          <w:color w:val="EE0000"/>
        </w:rPr>
        <w:t xml:space="preserve"> </w:t>
      </w:r>
      <w:r w:rsidR="00A7618E" w:rsidRPr="23098925">
        <w:rPr>
          <w:color w:val="auto"/>
        </w:rPr>
        <w:t>a</w:t>
      </w:r>
      <w:r w:rsidR="1EF137E0" w:rsidRPr="23098925">
        <w:rPr>
          <w:color w:val="auto"/>
        </w:rPr>
        <w:t xml:space="preserve"> </w:t>
      </w:r>
      <w:r w:rsidR="00A7618E" w:rsidRPr="23098925">
        <w:rPr>
          <w:color w:val="auto"/>
        </w:rPr>
        <w:t> </w:t>
      </w:r>
      <w:r w:rsidR="7A032ECE" w:rsidRPr="23098925">
        <w:rPr>
          <w:color w:val="auto"/>
        </w:rPr>
        <w:t xml:space="preserve">ktoré </w:t>
      </w:r>
      <w:r w:rsidR="00A7618E" w:rsidRPr="23098925">
        <w:rPr>
          <w:color w:val="auto"/>
        </w:rPr>
        <w:t xml:space="preserve">má vplyv na letovú </w:t>
      </w:r>
      <w:r w:rsidR="473D73C6" w:rsidRPr="23098925">
        <w:rPr>
          <w:color w:val="auto"/>
        </w:rPr>
        <w:t>spôsobilosť</w:t>
      </w:r>
      <w:r w:rsidR="6071F9E3" w:rsidRPr="23098925">
        <w:rPr>
          <w:color w:val="auto"/>
        </w:rPr>
        <w:t xml:space="preserve"> vrtuľníka</w:t>
      </w:r>
      <w:r w:rsidR="00120972" w:rsidRPr="23098925">
        <w:rPr>
          <w:color w:val="auto"/>
        </w:rPr>
        <w:t xml:space="preserve"> (</w:t>
      </w:r>
      <w:r w:rsidR="5E170683" w:rsidRPr="23098925">
        <w:rPr>
          <w:color w:val="auto"/>
        </w:rPr>
        <w:t>vybavenie dodávané ako „loose equipment“ bez trvalej zástavby a bez vplyvu na letovú spôsobilosť nepodlieha tejto povinnosti</w:t>
      </w:r>
      <w:r w:rsidR="00120972" w:rsidRPr="23098925">
        <w:rPr>
          <w:color w:val="auto"/>
        </w:rPr>
        <w:t>)</w:t>
      </w:r>
      <w:r w:rsidR="5E170683" w:rsidRPr="23098925">
        <w:rPr>
          <w:color w:val="auto"/>
        </w:rPr>
        <w:t>.</w:t>
      </w:r>
    </w:p>
    <w:p w14:paraId="0DD7460C" w14:textId="77777777" w:rsidR="00AE6E87" w:rsidRDefault="00AE6E87" w:rsidP="003E5D1B">
      <w:pPr>
        <w:jc w:val="both"/>
      </w:pPr>
    </w:p>
    <w:p w14:paraId="0A62F765" w14:textId="21094E09" w:rsidR="00AF7FBA" w:rsidRPr="00E9190B" w:rsidRDefault="00E26920" w:rsidP="003E5D1B">
      <w:pPr>
        <w:pStyle w:val="ListParagraph"/>
        <w:numPr>
          <w:ilvl w:val="0"/>
          <w:numId w:val="18"/>
        </w:numPr>
        <w:jc w:val="both"/>
      </w:pPr>
      <w:r>
        <w:t xml:space="preserve">Uchádzač je povinný predložiť </w:t>
      </w:r>
      <w:r w:rsidRPr="23098925">
        <w:rPr>
          <w:b/>
          <w:bCs/>
        </w:rPr>
        <w:t>Letovú príručku vrtuľníka</w:t>
      </w:r>
      <w:r>
        <w:t xml:space="preserve"> (Rotorcraft Flight Manual) pre ponúkaný model, ktorá poskytuje údaje ekvivalentné technickej špecifikácii </w:t>
      </w:r>
      <w:r w:rsidR="00FB7C75">
        <w:t xml:space="preserve">podľa bodu 5 </w:t>
      </w:r>
      <w:r w:rsidR="00436D41">
        <w:t>Opisu predmetu zákazky</w:t>
      </w:r>
      <w:r w:rsidR="00FB7C75">
        <w:t xml:space="preserve"> </w:t>
      </w:r>
      <w:r>
        <w:t>uvedenej v ponuke.</w:t>
      </w:r>
    </w:p>
    <w:p w14:paraId="1ED1AD29" w14:textId="77777777" w:rsidR="00AE6E87" w:rsidRDefault="00AE6E87" w:rsidP="003E5D1B">
      <w:pPr>
        <w:pStyle w:val="ListParagraph"/>
        <w:jc w:val="both"/>
      </w:pPr>
    </w:p>
    <w:p w14:paraId="11B99956" w14:textId="304E66B5" w:rsidR="00AF7FBA" w:rsidRPr="005B0546" w:rsidRDefault="003C6C3B" w:rsidP="003E5D1B">
      <w:pPr>
        <w:pStyle w:val="ListParagraph"/>
        <w:numPr>
          <w:ilvl w:val="0"/>
          <w:numId w:val="18"/>
        </w:numPr>
        <w:jc w:val="both"/>
      </w:pPr>
      <w:r w:rsidRPr="23098925">
        <w:rPr>
          <w:lang w:eastAsia="en-US"/>
        </w:rPr>
        <w:t>Uchádzač</w:t>
      </w:r>
      <w:r>
        <w:t xml:space="preserve"> je povinný predložiť </w:t>
      </w:r>
      <w:r w:rsidR="00A16641" w:rsidRPr="23098925">
        <w:rPr>
          <w:b/>
          <w:bCs/>
        </w:rPr>
        <w:t>techn</w:t>
      </w:r>
      <w:r w:rsidRPr="23098925">
        <w:rPr>
          <w:b/>
          <w:bCs/>
        </w:rPr>
        <w:t>ickú špecifikáciu vrtuľníka</w:t>
      </w:r>
      <w:r w:rsidR="00AF7FBA">
        <w:t>, ktor</w:t>
      </w:r>
      <w:r>
        <w:t>á</w:t>
      </w:r>
      <w:r w:rsidR="00AF7FBA">
        <w:t xml:space="preserve"> bude obsahovať </w:t>
      </w:r>
      <w:r w:rsidR="0039668F">
        <w:t>k</w:t>
      </w:r>
      <w:r w:rsidR="00AF7FBA">
        <w:t>ompletný a detailný opis všetkých technických a konfiguračných charakteristík ponúkaného vrtuľníka. Tento dokument musí minimálne zahŕňať:</w:t>
      </w:r>
    </w:p>
    <w:p w14:paraId="183C4233" w14:textId="77777777" w:rsidR="00AF7FBA" w:rsidRPr="00515617" w:rsidRDefault="00AF7FBA" w:rsidP="003E5D1B">
      <w:pPr>
        <w:pStyle w:val="ListParagraph"/>
        <w:numPr>
          <w:ilvl w:val="1"/>
          <w:numId w:val="18"/>
        </w:numPr>
        <w:jc w:val="both"/>
        <w:rPr>
          <w:u w:val="single"/>
        </w:rPr>
      </w:pPr>
      <w:r w:rsidRPr="23098925">
        <w:rPr>
          <w:u w:val="single"/>
        </w:rPr>
        <w:t>Hmotnostné údaje:</w:t>
      </w:r>
    </w:p>
    <w:p w14:paraId="5AC45CB7" w14:textId="611FF82E" w:rsidR="00AF7FBA" w:rsidRDefault="00AF7FBA" w:rsidP="003E5D1B">
      <w:pPr>
        <w:pStyle w:val="ListParagraph"/>
        <w:numPr>
          <w:ilvl w:val="0"/>
          <w:numId w:val="20"/>
        </w:numPr>
        <w:jc w:val="both"/>
      </w:pPr>
      <w:r>
        <w:t xml:space="preserve">Celková hmotnosť vrtuľníka v </w:t>
      </w:r>
      <w:r w:rsidR="00EF4455">
        <w:t xml:space="preserve">základnej </w:t>
      </w:r>
      <w:r>
        <w:t>konfigurácii</w:t>
      </w:r>
      <w:r w:rsidR="00D00295">
        <w:t xml:space="preserve"> (základnou konfiguráciou sa pre účely zadávania zákazky rozumie vrtuľník podľa</w:t>
      </w:r>
      <w:r w:rsidR="00E93168">
        <w:t xml:space="preserve"> </w:t>
      </w:r>
      <w:r w:rsidR="00D00295">
        <w:t>bod</w:t>
      </w:r>
      <w:r w:rsidR="00516C41">
        <w:t>u</w:t>
      </w:r>
      <w:r w:rsidR="00D00295">
        <w:t xml:space="preserve"> 1 </w:t>
      </w:r>
      <w:r w:rsidR="00516C41">
        <w:t xml:space="preserve">časti „Požadovaná technická konfigurácia vrtuľníka“ tohto </w:t>
      </w:r>
      <w:r w:rsidR="00D00295">
        <w:t>Opisu</w:t>
      </w:r>
      <w:r w:rsidR="00A842FF">
        <w:t>.</w:t>
      </w:r>
      <w:r w:rsidR="00ED6D20">
        <w:t xml:space="preserve"> </w:t>
      </w:r>
      <w:r w:rsidR="00A842FF">
        <w:t>U</w:t>
      </w:r>
      <w:r w:rsidR="00ED6D20">
        <w:t>chádzač uvedie aj hmotnosť jednotlivých položiek vybavenia uvedeného v bod</w:t>
      </w:r>
      <w:r w:rsidR="00A4265E">
        <w:t>e</w:t>
      </w:r>
      <w:r w:rsidR="00ED6D20">
        <w:t xml:space="preserve"> 1</w:t>
      </w:r>
      <w:r w:rsidR="00A4265E">
        <w:t xml:space="preserve"> časti „Požadovaná technická konfigurácia vrtuľníka“</w:t>
      </w:r>
      <w:r w:rsidR="00E93168">
        <w:t xml:space="preserve"> </w:t>
      </w:r>
      <w:r w:rsidR="00ED6D20">
        <w:t xml:space="preserve">tohto </w:t>
      </w:r>
      <w:r w:rsidR="002C0A23">
        <w:t>O</w:t>
      </w:r>
      <w:r w:rsidR="00ED6D20">
        <w:t>pisu</w:t>
      </w:r>
      <w:r w:rsidR="00D00295">
        <w:t>)</w:t>
      </w:r>
      <w:r>
        <w:t>,</w:t>
      </w:r>
      <w:r w:rsidR="00483BDB">
        <w:t xml:space="preserve"> </w:t>
      </w:r>
    </w:p>
    <w:p w14:paraId="3A25CF8B" w14:textId="7AD60462" w:rsidR="00AF7FBA" w:rsidRDefault="00AF7FBA" w:rsidP="003E5D1B">
      <w:pPr>
        <w:pStyle w:val="ListParagraph"/>
        <w:numPr>
          <w:ilvl w:val="0"/>
          <w:numId w:val="20"/>
        </w:numPr>
        <w:jc w:val="both"/>
      </w:pPr>
      <w:r>
        <w:t>Hmotnosti všetkých systémov</w:t>
      </w:r>
      <w:r w:rsidR="00B83738">
        <w:t>,</w:t>
      </w:r>
      <w:r>
        <w:t xml:space="preserve"> </w:t>
      </w:r>
      <w:r w:rsidR="00B92C5B">
        <w:t xml:space="preserve">zariadení, </w:t>
      </w:r>
      <w:r>
        <w:t>komponentov</w:t>
      </w:r>
      <w:r w:rsidR="009F2D41">
        <w:t xml:space="preserve"> a</w:t>
      </w:r>
      <w:r w:rsidR="00F144BA">
        <w:t xml:space="preserve"> vybavenia </w:t>
      </w:r>
      <w:r w:rsidR="0002510E">
        <w:t xml:space="preserve">uvedených v </w:t>
      </w:r>
      <w:r w:rsidR="00A4265E">
        <w:t xml:space="preserve"> </w:t>
      </w:r>
      <w:r w:rsidR="00667560">
        <w:t>bod</w:t>
      </w:r>
      <w:r w:rsidR="00A4265E">
        <w:t>o</w:t>
      </w:r>
      <w:r w:rsidR="00481942">
        <w:t>ch</w:t>
      </w:r>
      <w:r w:rsidR="00FB4551">
        <w:t xml:space="preserve"> </w:t>
      </w:r>
      <w:r w:rsidR="00F144BA">
        <w:t>2</w:t>
      </w:r>
      <w:r w:rsidR="00ED6D20">
        <w:t xml:space="preserve"> a 6</w:t>
      </w:r>
      <w:r w:rsidR="00F144BA">
        <w:t xml:space="preserve"> </w:t>
      </w:r>
      <w:r w:rsidR="00125BA6">
        <w:t xml:space="preserve">časti „Požadovaná technická konfigurácia vrtuľníka“ </w:t>
      </w:r>
      <w:r w:rsidR="00667560">
        <w:t>tohto Opisu</w:t>
      </w:r>
      <w:r w:rsidR="00F144BA">
        <w:t xml:space="preserve">, </w:t>
      </w:r>
    </w:p>
    <w:p w14:paraId="5797D306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Maximálna vzletová hmotnosť (MTOW) a užitočné zaťaženie.</w:t>
      </w:r>
    </w:p>
    <w:p w14:paraId="76876A9D" w14:textId="77777777" w:rsidR="00AF7FBA" w:rsidRPr="00515617" w:rsidRDefault="00AF7FBA" w:rsidP="003E5D1B">
      <w:pPr>
        <w:pStyle w:val="ListParagraph"/>
        <w:numPr>
          <w:ilvl w:val="1"/>
          <w:numId w:val="18"/>
        </w:numPr>
        <w:jc w:val="both"/>
        <w:rPr>
          <w:u w:val="single"/>
        </w:rPr>
      </w:pPr>
      <w:r w:rsidRPr="23098925">
        <w:rPr>
          <w:u w:val="single"/>
        </w:rPr>
        <w:t>Rozmery a výkonnostné parametre:</w:t>
      </w:r>
    </w:p>
    <w:p w14:paraId="4411F648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Vonkajšie rozmery (dĺžka, výška, priemer rotora).</w:t>
      </w:r>
    </w:p>
    <w:p w14:paraId="0021FB8E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Výkonnostné údaje (rýchlosť, dolet, maximálna výška letu, spotreba paliva).</w:t>
      </w:r>
    </w:p>
    <w:p w14:paraId="32BC306F" w14:textId="77777777" w:rsidR="00AF7FBA" w:rsidRPr="00515617" w:rsidRDefault="00AF7FBA" w:rsidP="003E5D1B">
      <w:pPr>
        <w:pStyle w:val="ListParagraph"/>
        <w:numPr>
          <w:ilvl w:val="1"/>
          <w:numId w:val="18"/>
        </w:numPr>
        <w:jc w:val="both"/>
        <w:rPr>
          <w:u w:val="single"/>
        </w:rPr>
      </w:pPr>
      <w:r w:rsidRPr="23098925">
        <w:rPr>
          <w:u w:val="single"/>
        </w:rPr>
        <w:t>Systémy a vybavenie:</w:t>
      </w:r>
    </w:p>
    <w:p w14:paraId="789ACE7D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Podrobný opis všetkých inštalovaných systémov (elektrických, hydraulických, avionických).</w:t>
      </w:r>
    </w:p>
    <w:p w14:paraId="65F09A87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Zoznam prídavného vybavenia dodávaného s vrtuľníkom.</w:t>
      </w:r>
    </w:p>
    <w:p w14:paraId="5A651651" w14:textId="77777777" w:rsidR="00AF7FBA" w:rsidRPr="00515617" w:rsidRDefault="00AF7FBA" w:rsidP="003E5D1B">
      <w:pPr>
        <w:pStyle w:val="ListParagraph"/>
        <w:numPr>
          <w:ilvl w:val="1"/>
          <w:numId w:val="18"/>
        </w:numPr>
        <w:jc w:val="both"/>
        <w:rPr>
          <w:u w:val="single"/>
        </w:rPr>
      </w:pPr>
      <w:r w:rsidRPr="23098925">
        <w:rPr>
          <w:u w:val="single"/>
        </w:rPr>
        <w:t>Prevádzkové a environmentálne obmedzenia:</w:t>
      </w:r>
    </w:p>
    <w:p w14:paraId="65FA593A" w14:textId="2FF25EA2" w:rsidR="00F36D0C" w:rsidRDefault="00671685" w:rsidP="003E5D1B">
      <w:pPr>
        <w:pStyle w:val="ListParagraph"/>
        <w:numPr>
          <w:ilvl w:val="0"/>
          <w:numId w:val="20"/>
        </w:numPr>
        <w:jc w:val="both"/>
      </w:pPr>
      <w:r>
        <w:t>pokiaľ nie sú exaktne špecifikované pre konkrétne vybavený vrtuľník v RFM (Rotorcraft Flight Manual)</w:t>
      </w:r>
      <w:r w:rsidR="00B83738">
        <w:t xml:space="preserve"> podľa bodu 4 tohto Opisu</w:t>
      </w:r>
      <w:r w:rsidR="003E733F">
        <w:t>.</w:t>
      </w:r>
    </w:p>
    <w:p w14:paraId="733577DB" w14:textId="77777777" w:rsidR="00AF7FBA" w:rsidRPr="00515617" w:rsidRDefault="00AF7FBA" w:rsidP="003E5D1B">
      <w:pPr>
        <w:pStyle w:val="ListParagraph"/>
        <w:numPr>
          <w:ilvl w:val="1"/>
          <w:numId w:val="18"/>
        </w:numPr>
        <w:jc w:val="both"/>
        <w:rPr>
          <w:u w:val="single"/>
        </w:rPr>
      </w:pPr>
      <w:r w:rsidRPr="23098925">
        <w:rPr>
          <w:u w:val="single"/>
        </w:rPr>
        <w:t>Schvaľovacie a certifikačné informácie:</w:t>
      </w:r>
    </w:p>
    <w:p w14:paraId="65440916" w14:textId="77777777" w:rsidR="00AF7FBA" w:rsidRPr="005B0546" w:rsidRDefault="00AF7FBA" w:rsidP="003E5D1B">
      <w:pPr>
        <w:pStyle w:val="ListParagraph"/>
        <w:numPr>
          <w:ilvl w:val="0"/>
          <w:numId w:val="20"/>
        </w:numPr>
        <w:jc w:val="both"/>
      </w:pPr>
      <w:r>
        <w:t>Typové osvedčenie a prípadné doplnkové typové osvedčenia pre všetky inštalované komponenty a systémy.</w:t>
      </w:r>
    </w:p>
    <w:p w14:paraId="7E1D8CD8" w14:textId="77777777" w:rsidR="00AF7FBA" w:rsidRDefault="00AF7FBA" w:rsidP="003E5D1B">
      <w:pPr>
        <w:pStyle w:val="ListParagraph"/>
        <w:numPr>
          <w:ilvl w:val="0"/>
          <w:numId w:val="20"/>
        </w:numPr>
        <w:jc w:val="both"/>
      </w:pPr>
      <w:r>
        <w:t>Uvedenie zhody s príslušnými regulačnými špecifikáciami (napr. CS-29).</w:t>
      </w:r>
    </w:p>
    <w:p w14:paraId="44061216" w14:textId="77777777" w:rsidR="00C7441C" w:rsidRPr="005B0546" w:rsidRDefault="00C7441C" w:rsidP="003E5D1B">
      <w:pPr>
        <w:pStyle w:val="ListParagraph"/>
        <w:ind w:left="1800"/>
        <w:jc w:val="both"/>
      </w:pPr>
    </w:p>
    <w:p w14:paraId="4EB14456" w14:textId="3E80FAFE" w:rsidR="00AF7FBA" w:rsidRDefault="00AF7FBA" w:rsidP="003E5D1B">
      <w:pPr>
        <w:pStyle w:val="ListParagraph"/>
        <w:jc w:val="both"/>
      </w:pPr>
      <w:r w:rsidRPr="23098925">
        <w:rPr>
          <w:b/>
          <w:bCs/>
        </w:rPr>
        <w:t>Cieľ dokumentu:</w:t>
      </w:r>
      <w:r>
        <w:t> </w:t>
      </w:r>
      <w:r w:rsidR="003E5D1B">
        <w:t>Tento dokument musí preukázať, že ponúkaný vrtuľník spĺňa všetky požiadavky obstarávateľa a regulačných noriem, pričom obsahuje dostatočné technické údaje pre komplexné posúdenie ponuky. Pokiaľ sú tieto informácie obsiahnuté v inom dokumente, akceptuje sa referencia na daný dokument, za predpokladu, že je súčasťou ponuky a je jednoznačne identifikovateľný.</w:t>
      </w:r>
    </w:p>
    <w:p w14:paraId="6A5599C8" w14:textId="77777777" w:rsidR="00B40713" w:rsidRDefault="00B40713" w:rsidP="003E5D1B">
      <w:pPr>
        <w:jc w:val="both"/>
      </w:pPr>
    </w:p>
    <w:p w14:paraId="2348F69C" w14:textId="6676F4D4" w:rsidR="00C815C8" w:rsidRDefault="00377455" w:rsidP="003E5D1B">
      <w:pPr>
        <w:pStyle w:val="ListParagraph"/>
        <w:numPr>
          <w:ilvl w:val="0"/>
          <w:numId w:val="18"/>
        </w:numPr>
        <w:jc w:val="both"/>
      </w:pPr>
      <w:r>
        <w:t xml:space="preserve">Uchádzač je povinný predložiť kontrolný zoznam </w:t>
      </w:r>
      <w:r w:rsidRPr="23098925">
        <w:rPr>
          <w:b/>
          <w:bCs/>
        </w:rPr>
        <w:t xml:space="preserve">SPO.IDE </w:t>
      </w:r>
      <w:r w:rsidR="00390DE8" w:rsidRPr="23098925">
        <w:rPr>
          <w:b/>
          <w:bCs/>
        </w:rPr>
        <w:t xml:space="preserve">(príloha č. </w:t>
      </w:r>
      <w:r w:rsidR="00154563" w:rsidRPr="23098925">
        <w:rPr>
          <w:b/>
          <w:bCs/>
        </w:rPr>
        <w:t>1.3 SP</w:t>
      </w:r>
      <w:r w:rsidR="00390DE8" w:rsidRPr="23098925">
        <w:rPr>
          <w:b/>
          <w:bCs/>
        </w:rPr>
        <w:t>)</w:t>
      </w:r>
      <w:r w:rsidR="00390DE8">
        <w:t xml:space="preserve"> </w:t>
      </w:r>
      <w:r>
        <w:t xml:space="preserve">ako dôkaz </w:t>
      </w:r>
      <w:r w:rsidR="00430E8A">
        <w:t>o</w:t>
      </w:r>
      <w:r w:rsidR="00DE35FE">
        <w:t xml:space="preserve"> </w:t>
      </w:r>
      <w:r>
        <w:t>zhod</w:t>
      </w:r>
      <w:r w:rsidR="00430E8A">
        <w:t>e</w:t>
      </w:r>
      <w:r w:rsidR="00084473">
        <w:t xml:space="preserve"> </w:t>
      </w:r>
      <w:r>
        <w:t xml:space="preserve">vybavenia vrtuľníka </w:t>
      </w:r>
      <w:r w:rsidR="00A957B8">
        <w:t xml:space="preserve">v základnej konfigurácii </w:t>
      </w:r>
      <w:r>
        <w:t>s požiadavkami</w:t>
      </w:r>
      <w:r w:rsidR="00084473">
        <w:t xml:space="preserve"> uvedenými v</w:t>
      </w:r>
      <w:r w:rsidR="00296F5B">
        <w:t> </w:t>
      </w:r>
      <w:r w:rsidR="009C461F">
        <w:t>bod</w:t>
      </w:r>
      <w:r w:rsidR="00125BA6">
        <w:t>e</w:t>
      </w:r>
      <w:r w:rsidR="009C461F">
        <w:t xml:space="preserve"> </w:t>
      </w:r>
      <w:r w:rsidR="00296F5B">
        <w:t>1.2.2</w:t>
      </w:r>
      <w:r>
        <w:t>.</w:t>
      </w:r>
      <w:r w:rsidR="00125BA6">
        <w:t xml:space="preserve"> časti „Požadovaná technická konfigurácia vrtuľníka“</w:t>
      </w:r>
      <w:r w:rsidR="00A95A68">
        <w:t xml:space="preserve"> </w:t>
      </w:r>
      <w:r w:rsidR="00667560">
        <w:t xml:space="preserve">tohto </w:t>
      </w:r>
      <w:r w:rsidR="00A95A68">
        <w:t>O</w:t>
      </w:r>
      <w:r w:rsidR="00667560">
        <w:t>pisu</w:t>
      </w:r>
      <w:r w:rsidR="00E753E7">
        <w:t xml:space="preserve">, </w:t>
      </w:r>
      <w:r w:rsidR="00A448F4">
        <w:t>pričom vrtuľník musí spĺňať tie položky z kontrolného zoznamu, ktoré sú relevantné pre požiadavky špecifikované v predmete opisu zákazky ako povinné, a pri týchto položkách musí byť uvedené ‘áno’.</w:t>
      </w:r>
    </w:p>
    <w:p w14:paraId="65EBCD54" w14:textId="77777777" w:rsidR="00377455" w:rsidRDefault="00377455" w:rsidP="003E5D1B">
      <w:pPr>
        <w:pStyle w:val="ListParagraph"/>
        <w:jc w:val="both"/>
      </w:pPr>
    </w:p>
    <w:p w14:paraId="56BCD435" w14:textId="01CA4494" w:rsidR="00B40713" w:rsidRPr="00154563" w:rsidRDefault="00B40713" w:rsidP="003E5D1B">
      <w:pPr>
        <w:pStyle w:val="ListParagraph"/>
        <w:numPr>
          <w:ilvl w:val="0"/>
          <w:numId w:val="18"/>
        </w:numPr>
        <w:jc w:val="both"/>
        <w:rPr>
          <w:color w:val="auto"/>
        </w:rPr>
      </w:pPr>
      <w:r w:rsidRPr="23098925">
        <w:rPr>
          <w:color w:val="auto"/>
          <w:lang w:eastAsia="en-US"/>
        </w:rPr>
        <w:t>Uchádzač</w:t>
      </w:r>
      <w:r w:rsidRPr="23098925">
        <w:rPr>
          <w:color w:val="auto"/>
        </w:rPr>
        <w:t xml:space="preserve"> je povinný predložiť dokument </w:t>
      </w:r>
      <w:r w:rsidRPr="23098925">
        <w:rPr>
          <w:b/>
          <w:bCs/>
          <w:color w:val="auto"/>
        </w:rPr>
        <w:t>Mission Analysis</w:t>
      </w:r>
      <w:r w:rsidR="00A85D10" w:rsidRPr="23098925">
        <w:rPr>
          <w:b/>
          <w:bCs/>
          <w:color w:val="auto"/>
        </w:rPr>
        <w:t xml:space="preserve"> </w:t>
      </w:r>
      <w:r w:rsidR="00390DE8" w:rsidRPr="23098925">
        <w:rPr>
          <w:b/>
          <w:bCs/>
          <w:color w:val="auto"/>
        </w:rPr>
        <w:t>(príloha č</w:t>
      </w:r>
      <w:r w:rsidR="00154563" w:rsidRPr="23098925">
        <w:rPr>
          <w:b/>
          <w:bCs/>
          <w:color w:val="auto"/>
        </w:rPr>
        <w:t>. 1.4 SP</w:t>
      </w:r>
      <w:r w:rsidR="00390DE8" w:rsidRPr="23098925">
        <w:rPr>
          <w:b/>
          <w:bCs/>
          <w:color w:val="auto"/>
        </w:rPr>
        <w:t>)</w:t>
      </w:r>
      <w:r w:rsidR="0045066D" w:rsidRPr="23098925">
        <w:rPr>
          <w:b/>
          <w:bCs/>
          <w:color w:val="auto"/>
        </w:rPr>
        <w:t xml:space="preserve"> </w:t>
      </w:r>
      <w:r w:rsidR="0045066D" w:rsidRPr="23098925">
        <w:rPr>
          <w:color w:val="auto"/>
        </w:rPr>
        <w:t>vyplnený podľa pokynov</w:t>
      </w:r>
      <w:r w:rsidR="00F80D47" w:rsidRPr="23098925">
        <w:rPr>
          <w:color w:val="auto"/>
        </w:rPr>
        <w:t xml:space="preserve"> v ňom uvedených</w:t>
      </w:r>
      <w:r w:rsidRPr="23098925">
        <w:rPr>
          <w:color w:val="auto"/>
        </w:rPr>
        <w:t>, ktorý</w:t>
      </w:r>
      <w:r w:rsidR="00A9529E" w:rsidRPr="23098925">
        <w:rPr>
          <w:color w:val="auto"/>
        </w:rPr>
        <w:t>m</w:t>
      </w:r>
      <w:r w:rsidRPr="23098925">
        <w:rPr>
          <w:color w:val="auto"/>
        </w:rPr>
        <w:t xml:space="preserve"> preukáže, že ponúkaný vrtuľník</w:t>
      </w:r>
      <w:r w:rsidR="00C86592" w:rsidRPr="23098925">
        <w:rPr>
          <w:color w:val="auto"/>
        </w:rPr>
        <w:t>,</w:t>
      </w:r>
      <w:r w:rsidR="00C86592">
        <w:t xml:space="preserve"> </w:t>
      </w:r>
      <w:r w:rsidR="00C86592" w:rsidRPr="23098925">
        <w:rPr>
          <w:color w:val="auto"/>
        </w:rPr>
        <w:t>pri konfigurácii a vybavení zohľadnenom pre účely posúdenia kritických misií,</w:t>
      </w:r>
      <w:r w:rsidRPr="23098925">
        <w:rPr>
          <w:color w:val="auto"/>
        </w:rPr>
        <w:t xml:space="preserve"> spĺňa </w:t>
      </w:r>
      <w:r w:rsidR="00217FDA" w:rsidRPr="23098925">
        <w:rPr>
          <w:color w:val="auto"/>
        </w:rPr>
        <w:t xml:space="preserve">minimálne výkonnostné charakteristiky </w:t>
      </w:r>
      <w:r w:rsidRPr="23098925">
        <w:rPr>
          <w:color w:val="auto"/>
        </w:rPr>
        <w:t>na plnenie kritických misií</w:t>
      </w:r>
      <w:r w:rsidR="0074205C" w:rsidRPr="23098925">
        <w:rPr>
          <w:color w:val="auto"/>
        </w:rPr>
        <w:t xml:space="preserve"> (bod 1.3</w:t>
      </w:r>
      <w:r w:rsidR="008D3F90" w:rsidRPr="23098925">
        <w:rPr>
          <w:color w:val="auto"/>
        </w:rPr>
        <w:t xml:space="preserve"> </w:t>
      </w:r>
      <w:r w:rsidR="00667560">
        <w:t>časti „Požadovaná technická konfigurácia vrtuľníka“</w:t>
      </w:r>
      <w:r w:rsidR="00A77D85">
        <w:t xml:space="preserve"> </w:t>
      </w:r>
      <w:r w:rsidR="00EF6D59">
        <w:t>tohto Opisu</w:t>
      </w:r>
      <w:r w:rsidR="0074205C" w:rsidRPr="23098925">
        <w:rPr>
          <w:color w:val="auto"/>
        </w:rPr>
        <w:t>)</w:t>
      </w:r>
      <w:r w:rsidRPr="23098925">
        <w:rPr>
          <w:color w:val="auto"/>
        </w:rPr>
        <w:t xml:space="preserve">. </w:t>
      </w:r>
    </w:p>
    <w:p w14:paraId="297830CA" w14:textId="77777777" w:rsidR="003F146A" w:rsidRDefault="003F146A" w:rsidP="003E5D1B">
      <w:pPr>
        <w:pStyle w:val="ListParagraph"/>
        <w:jc w:val="both"/>
      </w:pPr>
    </w:p>
    <w:p w14:paraId="1A0534C4" w14:textId="1BDB1D81" w:rsidR="004C1CDB" w:rsidRDefault="004C1CDB" w:rsidP="003E5D1B">
      <w:pPr>
        <w:pStyle w:val="ListParagraph"/>
        <w:jc w:val="both"/>
      </w:pPr>
      <w:r>
        <w:t>Verejný obstarávateľ vylúči ponuku, ktorej dokument Mis</w:t>
      </w:r>
      <w:r w:rsidR="00585A3B">
        <w:t>s</w:t>
      </w:r>
      <w:r>
        <w:t xml:space="preserve">ion Analysis </w:t>
      </w:r>
      <w:r w:rsidR="36173615" w:rsidRPr="23098925">
        <w:rPr>
          <w:color w:val="auto"/>
        </w:rPr>
        <w:t>(príloha č. 1.4 SP)</w:t>
      </w:r>
      <w:r w:rsidR="36173615">
        <w:t xml:space="preserve">  </w:t>
      </w:r>
      <w:r>
        <w:t>nebude vyhovovať uvedeným požiadavkám, a ponúkaný stroj nebude v prepočtoch preukazovať požadované hodnoty.</w:t>
      </w:r>
    </w:p>
    <w:p w14:paraId="39FD1B5B" w14:textId="77777777" w:rsidR="004C1CDB" w:rsidRDefault="004C1CDB" w:rsidP="003E5D1B">
      <w:pPr>
        <w:pStyle w:val="ListParagraph"/>
        <w:jc w:val="both"/>
      </w:pPr>
    </w:p>
    <w:p w14:paraId="704CB66E" w14:textId="2ADC07FD" w:rsidR="00EA7DCD" w:rsidRDefault="003F146A" w:rsidP="003E5D1B">
      <w:pPr>
        <w:pStyle w:val="ListParagraph"/>
        <w:jc w:val="both"/>
      </w:pPr>
      <w:r>
        <w:t xml:space="preserve">V prípade nejednoznačnosti výpočtov má </w:t>
      </w:r>
      <w:r w:rsidR="00411C92">
        <w:t>verejný obstarávateľ</w:t>
      </w:r>
      <w:r w:rsidR="0058226C">
        <w:t xml:space="preserve"> právo požadovať predvádzací let s vrtuľníkom v požadovanej konfigurácii alebo s ekvivalentnou </w:t>
      </w:r>
      <w:r w:rsidR="002F327E">
        <w:t>hodnotou základnej prevádzkovej hmotnosti (basic operating weight) a maximálnej vzletovej hmotnosti (</w:t>
      </w:r>
      <w:r w:rsidR="0058226C">
        <w:t>MTOW</w:t>
      </w:r>
      <w:r w:rsidR="002F327E">
        <w:t>)</w:t>
      </w:r>
      <w:r w:rsidR="00DF7CDF">
        <w:t xml:space="preserve"> ako</w:t>
      </w:r>
      <w:r w:rsidR="00F04EF7">
        <w:t xml:space="preserve"> má </w:t>
      </w:r>
      <w:r w:rsidR="002F327E">
        <w:t>vrtuľník v základnej konfigurácii.</w:t>
      </w:r>
    </w:p>
    <w:p w14:paraId="064429FB" w14:textId="77777777" w:rsidR="00AE6E87" w:rsidRPr="005B0546" w:rsidRDefault="00AE6E87" w:rsidP="003E5D1B">
      <w:pPr>
        <w:pStyle w:val="ListParagraph"/>
        <w:jc w:val="both"/>
      </w:pPr>
    </w:p>
    <w:p w14:paraId="2643F213" w14:textId="4C1BA810" w:rsidR="004E6FA6" w:rsidRDefault="004E6FA6" w:rsidP="003E5D1B">
      <w:pPr>
        <w:pStyle w:val="ListParagraph"/>
        <w:numPr>
          <w:ilvl w:val="0"/>
          <w:numId w:val="18"/>
        </w:numPr>
        <w:jc w:val="both"/>
        <w:rPr>
          <w:lang w:eastAsia="en-US"/>
        </w:rPr>
      </w:pPr>
      <w:r w:rsidRPr="23098925">
        <w:rPr>
          <w:lang w:eastAsia="en-US"/>
        </w:rPr>
        <w:t>Uchádzač</w:t>
      </w:r>
      <w:r>
        <w:t xml:space="preserve"> je povinný predložiť </w:t>
      </w:r>
      <w:r w:rsidR="005A74A8">
        <w:t xml:space="preserve"> Návrh na plnenie kritérií</w:t>
      </w:r>
      <w:r w:rsidR="00D71DB9">
        <w:t xml:space="preserve"> vo funkcionalite elektronického komunikačného prostriedku JOSEPHINE.</w:t>
      </w:r>
      <w:r w:rsidR="005A74A8">
        <w:t xml:space="preserve"> </w:t>
      </w:r>
    </w:p>
    <w:p w14:paraId="59A599AA" w14:textId="77777777" w:rsidR="004E6FA6" w:rsidRDefault="004E6FA6" w:rsidP="003E5D1B">
      <w:pPr>
        <w:pStyle w:val="ListParagraph"/>
        <w:jc w:val="both"/>
      </w:pPr>
    </w:p>
    <w:p w14:paraId="451969FC" w14:textId="14D96AE9" w:rsidR="00A623AB" w:rsidRDefault="003C6C3B" w:rsidP="003E5D1B">
      <w:pPr>
        <w:pStyle w:val="ListParagraph"/>
        <w:numPr>
          <w:ilvl w:val="0"/>
          <w:numId w:val="18"/>
        </w:numPr>
        <w:jc w:val="both"/>
      </w:pPr>
      <w:r w:rsidRPr="23098925">
        <w:rPr>
          <w:lang w:eastAsia="en-US"/>
        </w:rPr>
        <w:t>Uchádzač</w:t>
      </w:r>
      <w:r>
        <w:t xml:space="preserve"> je povinný predložiť</w:t>
      </w:r>
      <w:r w:rsidR="005A74A8">
        <w:t xml:space="preserve"> vyplnený </w:t>
      </w:r>
      <w:r w:rsidR="1DDEF4CC">
        <w:t>Štrukturovan</w:t>
      </w:r>
      <w:r w:rsidR="005A74A8">
        <w:t xml:space="preserve">ý rozpočet podľa prílohy č. </w:t>
      </w:r>
      <w:r w:rsidR="00982F48">
        <w:t>2</w:t>
      </w:r>
      <w:r w:rsidR="005A74A8">
        <w:t xml:space="preserve"> Súťažných podkladov</w:t>
      </w:r>
      <w:r w:rsidR="0039668F">
        <w:t xml:space="preserve">. </w:t>
      </w:r>
    </w:p>
    <w:p w14:paraId="7B03CAC6" w14:textId="77777777" w:rsidR="00A623AB" w:rsidRDefault="00A623AB" w:rsidP="003E5D1B">
      <w:pPr>
        <w:pStyle w:val="ListParagraph"/>
        <w:jc w:val="both"/>
      </w:pPr>
    </w:p>
    <w:p w14:paraId="097EB127" w14:textId="7E05F1C7" w:rsidR="0039668F" w:rsidRDefault="0039668F" w:rsidP="003E5D1B">
      <w:pPr>
        <w:pStyle w:val="ListParagraph"/>
        <w:jc w:val="both"/>
      </w:pPr>
      <w:r>
        <w:t>Cenová ponuka musí obsahovať:</w:t>
      </w:r>
    </w:p>
    <w:p w14:paraId="2274F41D" w14:textId="2CDAB584" w:rsidR="006F316F" w:rsidRPr="00D82C63" w:rsidRDefault="00A40FBA" w:rsidP="003E5D1B">
      <w:pPr>
        <w:pStyle w:val="ListParagraph"/>
        <w:numPr>
          <w:ilvl w:val="1"/>
          <w:numId w:val="18"/>
        </w:numPr>
        <w:jc w:val="both"/>
      </w:pPr>
      <w:r>
        <w:t>Cenu vrtuľníka v základnej konfigurácii.</w:t>
      </w:r>
    </w:p>
    <w:p w14:paraId="5C5EEBF9" w14:textId="2690F788" w:rsidR="0039668F" w:rsidRPr="00D82C63" w:rsidRDefault="0039668F" w:rsidP="003E5D1B">
      <w:pPr>
        <w:pStyle w:val="ListParagraph"/>
        <w:numPr>
          <w:ilvl w:val="1"/>
          <w:numId w:val="18"/>
        </w:numPr>
        <w:jc w:val="both"/>
      </w:pPr>
      <w:r>
        <w:t>Podrobný</w:t>
      </w:r>
      <w:r w:rsidRPr="23098925">
        <w:rPr>
          <w:b/>
          <w:bCs/>
        </w:rPr>
        <w:t xml:space="preserve"> </w:t>
      </w:r>
      <w:r>
        <w:t>zoznam doplnkového vybavenia</w:t>
      </w:r>
      <w:r w:rsidR="00A623AB">
        <w:t xml:space="preserve"> a služieb</w:t>
      </w:r>
      <w:r>
        <w:t> vrátane ich popisu, technických špecifikácií a cien jednotlivých položiek.</w:t>
      </w:r>
    </w:p>
    <w:p w14:paraId="79DC1253" w14:textId="138744BD" w:rsidR="00AE6E87" w:rsidRPr="000C594C" w:rsidRDefault="0039668F" w:rsidP="23098925">
      <w:pPr>
        <w:pStyle w:val="ListParagraph"/>
        <w:numPr>
          <w:ilvl w:val="1"/>
          <w:numId w:val="18"/>
        </w:numPr>
        <w:jc w:val="both"/>
      </w:pPr>
      <w:r>
        <w:t>Dodacie podmienky: Uvedenie predpokladaného času dodania</w:t>
      </w:r>
      <w:r w:rsidR="00472A63">
        <w:t xml:space="preserve"> vrtuľníka v základnej konfigurácii,</w:t>
      </w:r>
      <w:r>
        <w:t xml:space="preserve"> doplnkového vybavenia </w:t>
      </w:r>
      <w:r w:rsidR="00472A63">
        <w:t xml:space="preserve">a služieb </w:t>
      </w:r>
      <w:r>
        <w:t xml:space="preserve"> </w:t>
      </w:r>
      <w:r w:rsidR="00BF5026" w:rsidRPr="23098925">
        <w:rPr>
          <w:b/>
          <w:bCs/>
        </w:rPr>
        <w:t xml:space="preserve">po nadobudnutí účinnosti </w:t>
      </w:r>
      <w:r w:rsidR="0E2BEE3B" w:rsidRPr="23098925">
        <w:rPr>
          <w:b/>
          <w:bCs/>
        </w:rPr>
        <w:t>čiastkov</w:t>
      </w:r>
      <w:r w:rsidR="00BF5026" w:rsidRPr="23098925">
        <w:rPr>
          <w:b/>
          <w:bCs/>
        </w:rPr>
        <w:t>ej zmluvy uzatvorenej na základe rámcovej dohody</w:t>
      </w:r>
      <w:r w:rsidR="00BF5026">
        <w:t>.</w:t>
      </w:r>
    </w:p>
    <w:p w14:paraId="70058473" w14:textId="77777777" w:rsidR="00A623AB" w:rsidRDefault="00A623AB" w:rsidP="003E5D1B">
      <w:pPr>
        <w:ind w:left="720"/>
        <w:jc w:val="both"/>
      </w:pPr>
    </w:p>
    <w:p w14:paraId="1EC313D9" w14:textId="58060F67" w:rsidR="002F2449" w:rsidRDefault="00173FA3" w:rsidP="003E5D1B">
      <w:pPr>
        <w:ind w:left="720"/>
        <w:jc w:val="both"/>
        <w:rPr>
          <w:b/>
          <w:bCs/>
        </w:rPr>
      </w:pPr>
      <w:bookmarkStart w:id="0" w:name="_Hlk199492113"/>
      <w:r w:rsidRPr="23098925">
        <w:rPr>
          <w:rFonts w:eastAsia="Times New Roman"/>
        </w:rPr>
        <w:t>V prípade, že jednotková cena predložená uchádzačom v prílohe č. 2 SP presiahne hodnotu uvedenú v stĺpci F, verejný obstarávateľ si vyhradzuje právo na zrušenie verejného obstarávania z dôvodu hospodárnosti</w:t>
      </w:r>
      <w:r w:rsidR="006F3163" w:rsidRPr="23098925">
        <w:rPr>
          <w:rFonts w:eastAsia="Times New Roman"/>
        </w:rPr>
        <w:t>.</w:t>
      </w:r>
    </w:p>
    <w:p w14:paraId="52E88787" w14:textId="485C3CD9" w:rsidR="002F2449" w:rsidRPr="00124C05" w:rsidRDefault="002F2449" w:rsidP="003E5D1B">
      <w:pPr>
        <w:ind w:left="720"/>
        <w:jc w:val="both"/>
      </w:pPr>
      <w:r>
        <w:t xml:space="preserve">V prípade, že </w:t>
      </w:r>
      <w:r w:rsidR="00124C05">
        <w:t xml:space="preserve">z dôvodu započítania cien položiek uvedie uchádzač vo vzťahu k ľubovoľnej položke cenu 0,00 € je povinný uviesť položku, </w:t>
      </w:r>
      <w:r w:rsidR="0031017B">
        <w:t xml:space="preserve">v </w:t>
      </w:r>
      <w:r w:rsidR="00124C05">
        <w:t xml:space="preserve">ktorej je náklad za nulovú položku započítaný. </w:t>
      </w:r>
    </w:p>
    <w:bookmarkEnd w:id="0"/>
    <w:p w14:paraId="3FDE6EDF" w14:textId="77777777" w:rsidR="00A754FB" w:rsidRDefault="00A754FB" w:rsidP="003E5D1B">
      <w:pPr>
        <w:ind w:left="720"/>
        <w:jc w:val="both"/>
      </w:pPr>
    </w:p>
    <w:p w14:paraId="5AF591CA" w14:textId="6BDEC40D" w:rsidR="003C6C3B" w:rsidRPr="000141FC" w:rsidRDefault="00A623AB" w:rsidP="003E5D1B">
      <w:pPr>
        <w:pStyle w:val="ListParagraph"/>
        <w:jc w:val="both"/>
        <w:rPr>
          <w:color w:val="FF0000"/>
        </w:rPr>
      </w:pPr>
      <w:r>
        <w:t>V</w:t>
      </w:r>
      <w:r w:rsidR="008E3AB5">
        <w:t>erejný obstarávateľ počíta s indexáciou jednotkovej ceny vrtuľníka</w:t>
      </w:r>
      <w:r>
        <w:t>, voliteľného vybavenia a služieb</w:t>
      </w:r>
      <w:r w:rsidR="008E3AB5">
        <w:t xml:space="preserve"> medziročne o maximálne </w:t>
      </w:r>
      <w:r w:rsidR="00B57D3F">
        <w:t>4</w:t>
      </w:r>
      <w:r w:rsidR="008E3AB5">
        <w:t>%</w:t>
      </w:r>
      <w:r w:rsidR="00D57224" w:rsidRPr="23098925">
        <w:rPr>
          <w:strike/>
          <w:color w:val="FF0000"/>
        </w:rPr>
        <w:t>.</w:t>
      </w:r>
    </w:p>
    <w:p w14:paraId="1F3846A0" w14:textId="77777777" w:rsidR="008E3AB5" w:rsidRDefault="008E3AB5" w:rsidP="003E5D1B">
      <w:pPr>
        <w:pStyle w:val="ListParagraph"/>
        <w:jc w:val="both"/>
      </w:pPr>
    </w:p>
    <w:p w14:paraId="0400B789" w14:textId="232F07AF" w:rsidR="00AE6E87" w:rsidRPr="00AE6E87" w:rsidRDefault="00AE6E87" w:rsidP="003E5D1B">
      <w:pPr>
        <w:pStyle w:val="ListParagraph"/>
        <w:numPr>
          <w:ilvl w:val="0"/>
          <w:numId w:val="18"/>
        </w:numPr>
        <w:jc w:val="both"/>
      </w:pPr>
      <w:r w:rsidRPr="23098925">
        <w:rPr>
          <w:lang w:eastAsia="en-US"/>
        </w:rPr>
        <w:t>Uchádzač</w:t>
      </w:r>
      <w:r>
        <w:t xml:space="preserve"> je povinný predložiť podmienky </w:t>
      </w:r>
      <w:r w:rsidR="00071562" w:rsidRPr="23098925">
        <w:rPr>
          <w:b/>
          <w:bCs/>
        </w:rPr>
        <w:t>program</w:t>
      </w:r>
      <w:r w:rsidR="006251C7" w:rsidRPr="23098925">
        <w:rPr>
          <w:b/>
          <w:bCs/>
        </w:rPr>
        <w:t>u</w:t>
      </w:r>
      <w:r w:rsidR="00071562" w:rsidRPr="23098925">
        <w:rPr>
          <w:b/>
          <w:bCs/>
        </w:rPr>
        <w:t xml:space="preserve"> </w:t>
      </w:r>
      <w:r w:rsidR="00AE6F0F" w:rsidRPr="23098925">
        <w:rPr>
          <w:b/>
          <w:bCs/>
        </w:rPr>
        <w:t>podpory náhradných dielov</w:t>
      </w:r>
      <w:r w:rsidR="00AE6F0F">
        <w:t xml:space="preserve"> na základe hodinovej sadzby podľa počtu odlietaných letových hodín</w:t>
      </w:r>
      <w:r>
        <w:t>. Podmienky musia zahŕňať:</w:t>
      </w:r>
    </w:p>
    <w:p w14:paraId="2A8DBC9E" w14:textId="3F5ACCCF" w:rsidR="00AE6E87" w:rsidRPr="00AE6E87" w:rsidRDefault="00AE6E87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Cenovú</w:t>
      </w:r>
      <w:r w:rsidRPr="23098925">
        <w:rPr>
          <w:u w:val="single"/>
        </w:rPr>
        <w:t xml:space="preserve"> štruktúru </w:t>
      </w:r>
      <w:r w:rsidR="00AE6F0F" w:rsidRPr="23098925">
        <w:rPr>
          <w:u w:val="single"/>
        </w:rPr>
        <w:t>programu</w:t>
      </w:r>
      <w:r w:rsidR="00831A13">
        <w:t xml:space="preserve"> </w:t>
      </w:r>
      <w:r w:rsidR="006530BE">
        <w:t>vrátane zohľadnenia doby trvania záruky vrtuľníka</w:t>
      </w:r>
      <w:r w:rsidR="005703DE">
        <w:t>;</w:t>
      </w:r>
    </w:p>
    <w:p w14:paraId="1A89B592" w14:textId="3D7BCF00" w:rsidR="00AE6E87" w:rsidRPr="00D12A6E" w:rsidRDefault="00AE6E87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 xml:space="preserve">Pokrytie </w:t>
      </w:r>
      <w:r w:rsidR="00AE6F0F" w:rsidRPr="23098925">
        <w:rPr>
          <w:u w:val="single"/>
          <w:lang w:eastAsia="en-US"/>
        </w:rPr>
        <w:t>programu</w:t>
      </w:r>
      <w:r w:rsidRPr="23098925">
        <w:rPr>
          <w:u w:val="single"/>
          <w:lang w:eastAsia="en-US"/>
        </w:rPr>
        <w:t>:</w:t>
      </w:r>
      <w:r>
        <w:t xml:space="preserve"> Informácie o tom, aké náklady sú zahrnuté v cene </w:t>
      </w:r>
      <w:r w:rsidR="00AE6F0F">
        <w:t>programu</w:t>
      </w:r>
      <w:r>
        <w:t xml:space="preserve"> (napr. pravidelná údržba, opravy motorov, komponentov a ďalších systémov)</w:t>
      </w:r>
      <w:r w:rsidR="00216213">
        <w:t>;</w:t>
      </w:r>
    </w:p>
    <w:p w14:paraId="3007500C" w14:textId="06275B65" w:rsidR="00AE6E87" w:rsidRPr="00D12A6E" w:rsidRDefault="00AE6E87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 xml:space="preserve">Podmienky udržiavania </w:t>
      </w:r>
      <w:r w:rsidR="00AE6F0F" w:rsidRPr="23098925">
        <w:rPr>
          <w:u w:val="single"/>
          <w:lang w:eastAsia="en-US"/>
        </w:rPr>
        <w:t>programu</w:t>
      </w:r>
      <w:r w:rsidRPr="23098925">
        <w:rPr>
          <w:u w:val="single"/>
          <w:lang w:eastAsia="en-US"/>
        </w:rPr>
        <w:t>:</w:t>
      </w:r>
      <w:r>
        <w:t xml:space="preserve"> Požiadavky na pravidelnú údržbu, kontrolu a vyhodnotenie stavu vrtuľníka, ktoré sú potrebné na to, aby sa </w:t>
      </w:r>
      <w:r w:rsidR="005B6522">
        <w:t xml:space="preserve">v </w:t>
      </w:r>
      <w:r>
        <w:t>prevádzk</w:t>
      </w:r>
      <w:r w:rsidR="005B6522">
        <w:t>e</w:t>
      </w:r>
      <w:r>
        <w:t xml:space="preserve"> mohl</w:t>
      </w:r>
      <w:r w:rsidR="00880283">
        <w:t>o</w:t>
      </w:r>
      <w:r>
        <w:t xml:space="preserve"> pokračovať v rámci </w:t>
      </w:r>
      <w:r w:rsidR="00AE6F0F">
        <w:t>programu</w:t>
      </w:r>
      <w:r w:rsidR="004B2C5E">
        <w:t>;</w:t>
      </w:r>
    </w:p>
    <w:p w14:paraId="2396A411" w14:textId="485F1EBB" w:rsidR="00AE6E87" w:rsidRPr="00D12A6E" w:rsidRDefault="00AE6E87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Obmedzenia:</w:t>
      </w:r>
      <w:r>
        <w:t xml:space="preserve"> Akékoľvek obmedzenia týkajúce sa počtu letových hodín alebo špecifických podmienok pre používanie </w:t>
      </w:r>
      <w:r w:rsidR="00AE6F0F">
        <w:t>programu</w:t>
      </w:r>
      <w:r w:rsidR="00BE468D">
        <w:t>;</w:t>
      </w:r>
    </w:p>
    <w:p w14:paraId="459F4F4D" w14:textId="4A52821D" w:rsidR="00653F21" w:rsidRDefault="00AE6E87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 xml:space="preserve">Podmienky na ukončenie </w:t>
      </w:r>
      <w:r w:rsidR="00AE6F0F" w:rsidRPr="23098925">
        <w:rPr>
          <w:u w:val="single"/>
          <w:lang w:eastAsia="en-US"/>
        </w:rPr>
        <w:t>programu</w:t>
      </w:r>
      <w:r w:rsidRPr="23098925">
        <w:rPr>
          <w:u w:val="single"/>
          <w:lang w:eastAsia="en-US"/>
        </w:rPr>
        <w:t>:</w:t>
      </w:r>
      <w:r>
        <w:t xml:space="preserve"> Uvedenie podmienok, za ktorých sa </w:t>
      </w:r>
      <w:r w:rsidR="00994764">
        <w:t>poskytovanie</w:t>
      </w:r>
      <w:r>
        <w:t xml:space="preserve"> </w:t>
      </w:r>
      <w:r w:rsidR="00AE6F0F">
        <w:t>programu</w:t>
      </w:r>
      <w:r>
        <w:t xml:space="preserve"> môže ukončiť alebo zmeniť, a aké dôsledky to bude mať pre obidve strany.</w:t>
      </w:r>
    </w:p>
    <w:p w14:paraId="266FB34F" w14:textId="77777777" w:rsidR="003C6C3B" w:rsidRDefault="003C6C3B" w:rsidP="003E5D1B">
      <w:pPr>
        <w:jc w:val="both"/>
      </w:pPr>
    </w:p>
    <w:p w14:paraId="6F96DC40" w14:textId="0BE46CE1" w:rsidR="003C6C3B" w:rsidRDefault="003C6C3B" w:rsidP="003E5D1B">
      <w:pPr>
        <w:pStyle w:val="ListParagraph"/>
        <w:numPr>
          <w:ilvl w:val="0"/>
          <w:numId w:val="18"/>
        </w:numPr>
        <w:jc w:val="both"/>
      </w:pPr>
      <w:r>
        <w:t xml:space="preserve">Uchádzač je povinný predložiť </w:t>
      </w:r>
      <w:r w:rsidR="1C4C1C0F">
        <w:t xml:space="preserve">návrh </w:t>
      </w:r>
      <w:r w:rsidRPr="23098925">
        <w:rPr>
          <w:b/>
          <w:bCs/>
        </w:rPr>
        <w:t>záručn</w:t>
      </w:r>
      <w:r w:rsidR="48CE6157" w:rsidRPr="23098925">
        <w:rPr>
          <w:b/>
          <w:bCs/>
        </w:rPr>
        <w:t>ých</w:t>
      </w:r>
      <w:r w:rsidRPr="23098925">
        <w:rPr>
          <w:b/>
          <w:bCs/>
        </w:rPr>
        <w:t xml:space="preserve"> podmien</w:t>
      </w:r>
      <w:r w:rsidR="312448FC" w:rsidRPr="23098925">
        <w:rPr>
          <w:b/>
          <w:bCs/>
        </w:rPr>
        <w:t>ok</w:t>
      </w:r>
      <w:r w:rsidR="00AB4A14" w:rsidRPr="23098925">
        <w:rPr>
          <w:b/>
          <w:bCs/>
        </w:rPr>
        <w:t xml:space="preserve"> </w:t>
      </w:r>
      <w:r>
        <w:t xml:space="preserve"> pre ponúkaný vrtuľník a všetky jeho komponenty, vrátane doplnkového vybavenia. </w:t>
      </w:r>
      <w:r w:rsidR="00740CF6">
        <w:t xml:space="preserve">Záručné </w:t>
      </w:r>
      <w:r w:rsidR="00837C98">
        <w:t xml:space="preserve">podmienky predložené uchádzačom musia vyhovovať minimálnym záručným požiadavkám uvedeným v bode </w:t>
      </w:r>
      <w:r w:rsidR="00D57224">
        <w:t xml:space="preserve">1.5 </w:t>
      </w:r>
      <w:r w:rsidR="00D70629">
        <w:t>časti „Požadovaná technická konfigurácia vrtuľníka“ tohto Opisu</w:t>
      </w:r>
      <w:r w:rsidR="00D57224">
        <w:t xml:space="preserve">. </w:t>
      </w:r>
      <w:r>
        <w:t>Záručné podmienky musia obsahovať:</w:t>
      </w:r>
    </w:p>
    <w:p w14:paraId="6C37865B" w14:textId="554EF238" w:rsidR="003C6C3B" w:rsidRPr="00D35734" w:rsidRDefault="003C6C3B" w:rsidP="23098925">
      <w:pPr>
        <w:pStyle w:val="ListParagraph"/>
        <w:numPr>
          <w:ilvl w:val="1"/>
          <w:numId w:val="18"/>
        </w:numPr>
        <w:jc w:val="both"/>
        <w:rPr>
          <w:u w:val="single"/>
          <w:lang w:eastAsia="en-US"/>
        </w:rPr>
      </w:pPr>
      <w:r w:rsidRPr="23098925">
        <w:rPr>
          <w:u w:val="single"/>
          <w:lang w:eastAsia="en-US"/>
        </w:rPr>
        <w:t>Dĺžka záruky</w:t>
      </w:r>
    </w:p>
    <w:p w14:paraId="292A4C3E" w14:textId="77777777" w:rsidR="003C6C3B" w:rsidRPr="006530BE" w:rsidRDefault="003C6C3B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Pokrytie záruky:</w:t>
      </w:r>
      <w:r>
        <w:t xml:space="preserve"> Detailné informácie o tom, čo všetko je pokryté zárukou (opravy, výmena dielov, servis) a čo nie.</w:t>
      </w:r>
    </w:p>
    <w:p w14:paraId="56BBB1AD" w14:textId="77777777" w:rsidR="003C6C3B" w:rsidRDefault="003C6C3B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Podmienky servisu:</w:t>
      </w:r>
      <w:r>
        <w:t xml:space="preserve"> Spôsob a podmienky, za akých sa bude vykonávať záručný servis a opravy.</w:t>
      </w:r>
    </w:p>
    <w:p w14:paraId="0A3AFF1B" w14:textId="77777777" w:rsidR="00321583" w:rsidRDefault="003C6C3B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Údržbové požiadavky:</w:t>
      </w:r>
      <w:r>
        <w:t xml:space="preserve"> Požiadavky týkajúce sa pravidelnej údržby, ktoré musia byť splnené počas záručného obdobia na zachovanie platnosti záruky.</w:t>
      </w:r>
    </w:p>
    <w:p w14:paraId="4603A575" w14:textId="5E9D9776" w:rsidR="00AE0250" w:rsidRDefault="003C6C3B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Regionálne podmienky:</w:t>
      </w:r>
      <w:r>
        <w:t xml:space="preserve"> Ak sa záruka vzťahuje na určité geografické oblasti alebo akékoľvek obmedzenia, musia byť jasne uvedené.</w:t>
      </w:r>
    </w:p>
    <w:p w14:paraId="45782C8B" w14:textId="77777777" w:rsidR="00321583" w:rsidRDefault="00321583" w:rsidP="003E5D1B">
      <w:pPr>
        <w:pStyle w:val="ListParagraph"/>
        <w:ind w:left="1440"/>
        <w:jc w:val="both"/>
      </w:pPr>
    </w:p>
    <w:p w14:paraId="7DD526A8" w14:textId="77777777" w:rsidR="00495742" w:rsidRDefault="00495742" w:rsidP="003E5D1B">
      <w:pPr>
        <w:pStyle w:val="ListParagraph"/>
        <w:numPr>
          <w:ilvl w:val="0"/>
          <w:numId w:val="18"/>
        </w:numPr>
        <w:jc w:val="both"/>
      </w:pPr>
      <w:r>
        <w:t xml:space="preserve">Uchádzač je povinný predložiť </w:t>
      </w:r>
      <w:r w:rsidRPr="23098925">
        <w:rPr>
          <w:b/>
          <w:bCs/>
        </w:rPr>
        <w:t>podrobný harmonogram dodávky vrtuľníka</w:t>
      </w:r>
      <w:r>
        <w:t>, ktorý bude obsahovať:</w:t>
      </w:r>
    </w:p>
    <w:p w14:paraId="38ADD7FF" w14:textId="77777777" w:rsidR="00495742" w:rsidRDefault="00495742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  <w:lang w:eastAsia="en-US"/>
        </w:rPr>
        <w:t>Termín</w:t>
      </w:r>
      <w:r w:rsidRPr="23098925">
        <w:rPr>
          <w:u w:val="single"/>
        </w:rPr>
        <w:t xml:space="preserve"> výroby a dodania vrtuľníka</w:t>
      </w:r>
      <w:r>
        <w:t xml:space="preserve"> na miesto určené verejným obstarávateľom.</w:t>
      </w:r>
    </w:p>
    <w:p w14:paraId="0AB0ECBA" w14:textId="77777777" w:rsidR="00495742" w:rsidRDefault="00495742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</w:rPr>
        <w:t>Plán inštalácie a montáže vybavenia</w:t>
      </w:r>
      <w:r>
        <w:t xml:space="preserve"> (ak sa vyžaduje).</w:t>
      </w:r>
    </w:p>
    <w:p w14:paraId="4468C70F" w14:textId="77777777" w:rsidR="00495742" w:rsidRDefault="00495742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</w:rPr>
        <w:t>Harmonogram preberacích kontrol, skúšok a odovzdania dokumentácie</w:t>
      </w:r>
      <w:r>
        <w:t>, vrátane certifikátov a sprievodných dokumentov.</w:t>
      </w:r>
    </w:p>
    <w:p w14:paraId="290380FF" w14:textId="77777777" w:rsidR="00495742" w:rsidRDefault="00495742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</w:rPr>
        <w:t>Časový plán zaškolenia personálu</w:t>
      </w:r>
      <w:r>
        <w:t xml:space="preserve"> (ak je súčasťou ponuky).</w:t>
      </w:r>
    </w:p>
    <w:p w14:paraId="76068B6E" w14:textId="6DBAC945" w:rsidR="00495742" w:rsidRDefault="00495742" w:rsidP="003E5D1B">
      <w:pPr>
        <w:pStyle w:val="ListParagraph"/>
        <w:numPr>
          <w:ilvl w:val="1"/>
          <w:numId w:val="18"/>
        </w:numPr>
        <w:jc w:val="both"/>
      </w:pPr>
      <w:r w:rsidRPr="23098925">
        <w:rPr>
          <w:u w:val="single"/>
        </w:rPr>
        <w:t>Konečný termín odovzdania vrtuľníka do prevádzky</w:t>
      </w:r>
      <w:r>
        <w:t>, pričom sa musí zohľadniť splnenie všetkých požiadaviek a regulačných noriem.</w:t>
      </w:r>
    </w:p>
    <w:p w14:paraId="6CFBE6A8" w14:textId="77777777" w:rsidR="00495742" w:rsidRDefault="00495742" w:rsidP="003E5D1B">
      <w:pPr>
        <w:jc w:val="both"/>
      </w:pPr>
    </w:p>
    <w:p w14:paraId="11DC60D7" w14:textId="3295545F" w:rsidR="00B80EF5" w:rsidRDefault="0053794E" w:rsidP="003E5D1B">
      <w:pPr>
        <w:ind w:left="720"/>
        <w:jc w:val="both"/>
      </w:pPr>
      <w:r>
        <w:t xml:space="preserve">Harmonogram </w:t>
      </w:r>
      <w:r w:rsidR="007E002E">
        <w:t>podľa bodu 12 uchádzač spracuje v relatívnych hodnotách, t</w:t>
      </w:r>
      <w:r w:rsidR="004C7E3A">
        <w:t>.</w:t>
      </w:r>
      <w:r w:rsidR="007E002E">
        <w:t xml:space="preserve">j. dňoch, týždňoch alebo mesiacoch odo dňa nadobudnutia účinnosti </w:t>
      </w:r>
      <w:r w:rsidR="00DA37DB" w:rsidRPr="23098925">
        <w:rPr>
          <w:b/>
          <w:bCs/>
        </w:rPr>
        <w:t>čiastkovej</w:t>
      </w:r>
      <w:r w:rsidR="00BF5026" w:rsidRPr="23098925">
        <w:rPr>
          <w:b/>
          <w:bCs/>
        </w:rPr>
        <w:t xml:space="preserve"> zmluvy uzatvorenej na základe rámcovej dohody</w:t>
      </w:r>
      <w:r w:rsidR="00BF5026">
        <w:t>.</w:t>
      </w:r>
      <w:r w:rsidR="007E002E">
        <w:t xml:space="preserve"> Uchádzačom predložený harmonogram nesmie prekračovať lehoty plnenia podľa </w:t>
      </w:r>
      <w:r w:rsidR="00A7326D">
        <w:t>prílohy 1.2 SP</w:t>
      </w:r>
      <w:r w:rsidR="005747BC">
        <w:t>.</w:t>
      </w:r>
    </w:p>
    <w:p w14:paraId="59FBDA3E" w14:textId="2DF0632D" w:rsidR="00344E39" w:rsidRDefault="00344E39" w:rsidP="003E5D1B">
      <w:pPr>
        <w:ind w:left="720"/>
        <w:jc w:val="both"/>
      </w:pPr>
    </w:p>
    <w:p w14:paraId="7A198957" w14:textId="004957C3" w:rsidR="00344E39" w:rsidRDefault="00344E39" w:rsidP="003E5D1B">
      <w:pPr>
        <w:ind w:left="720"/>
        <w:jc w:val="both"/>
      </w:pPr>
      <w:r>
        <w:t>Dokumenty požadované verejným obstarávateľom  v Opise predmetu zákazky sa stanú prílohami rámcovej dohody uzatvorenej s úspešným uchádzačom. </w:t>
      </w:r>
    </w:p>
    <w:p w14:paraId="0933BCA6" w14:textId="77777777" w:rsidR="0048186C" w:rsidRDefault="0048186C" w:rsidP="003E5D1B">
      <w:pPr>
        <w:jc w:val="both"/>
      </w:pPr>
    </w:p>
    <w:p w14:paraId="05136904" w14:textId="76E7763E" w:rsidR="0074275B" w:rsidRDefault="00495742" w:rsidP="003E5D1B">
      <w:pPr>
        <w:jc w:val="both"/>
        <w:rPr>
          <w:b/>
          <w:bCs/>
        </w:rPr>
      </w:pPr>
      <w:r w:rsidRPr="23098925">
        <w:rPr>
          <w:b/>
          <w:bCs/>
        </w:rPr>
        <w:t>Uchádzač sa zaväzuje, že ponúkaný vrtuľník, vrátane všetkého inštalovaného alebo dodaného vybavenia</w:t>
      </w:r>
      <w:r w:rsidR="009816A1" w:rsidRPr="23098925">
        <w:rPr>
          <w:b/>
          <w:bCs/>
        </w:rPr>
        <w:t>, ktoré tvorí súčasť vrtuľníka</w:t>
      </w:r>
      <w:r w:rsidRPr="23098925">
        <w:rPr>
          <w:b/>
          <w:bCs/>
        </w:rPr>
        <w:t xml:space="preserve"> </w:t>
      </w:r>
      <w:r w:rsidR="00EE334B" w:rsidRPr="23098925">
        <w:rPr>
          <w:b/>
          <w:bCs/>
        </w:rPr>
        <w:t xml:space="preserve">spĺňa, alebo v čase podpisu rámcovej dohody </w:t>
      </w:r>
      <w:r w:rsidRPr="23098925">
        <w:rPr>
          <w:b/>
          <w:bCs/>
        </w:rPr>
        <w:t>bude plne spĺňať požiadavky na počiatočnú letovú spôsobilosť podľa nariadenia (EÚ) č. 748/2012 a pokračujúcu letovú spôsobilosť podľa nariadenia (EÚ) č. 1321/2014, ako aj všetky ďalšie platné certifikačné požiadavky a</w:t>
      </w:r>
      <w:r w:rsidR="0048186C" w:rsidRPr="23098925">
        <w:rPr>
          <w:b/>
          <w:bCs/>
        </w:rPr>
        <w:t> </w:t>
      </w:r>
      <w:r w:rsidRPr="23098925">
        <w:rPr>
          <w:b/>
          <w:bCs/>
        </w:rPr>
        <w:t>normy</w:t>
      </w:r>
      <w:r w:rsidR="0048186C" w:rsidRPr="23098925">
        <w:rPr>
          <w:b/>
          <w:bCs/>
        </w:rPr>
        <w:t xml:space="preserve"> </w:t>
      </w:r>
      <w:r w:rsidR="0064400C" w:rsidRPr="23098925">
        <w:rPr>
          <w:b/>
          <w:bCs/>
        </w:rPr>
        <w:t>Agentúry Európskej únie pre bezpečnosť letectva</w:t>
      </w:r>
      <w:r w:rsidR="00233445" w:rsidRPr="23098925">
        <w:rPr>
          <w:b/>
          <w:bCs/>
        </w:rPr>
        <w:t xml:space="preserve"> (EASA)</w:t>
      </w:r>
      <w:r w:rsidR="0074275B" w:rsidRPr="23098925">
        <w:rPr>
          <w:b/>
          <w:bCs/>
        </w:rPr>
        <w:t>.</w:t>
      </w:r>
    </w:p>
    <w:p w14:paraId="26164AD6" w14:textId="77777777" w:rsidR="00495742" w:rsidRDefault="00495742" w:rsidP="003E5D1B">
      <w:pPr>
        <w:jc w:val="both"/>
      </w:pPr>
    </w:p>
    <w:p w14:paraId="4041B42E" w14:textId="0B7EEAD9" w:rsidR="00495742" w:rsidRPr="00233445" w:rsidRDefault="00495742" w:rsidP="23098925">
      <w:pPr>
        <w:jc w:val="both"/>
        <w:rPr>
          <w:b/>
          <w:bCs/>
        </w:rPr>
      </w:pPr>
      <w:r w:rsidRPr="23098925">
        <w:rPr>
          <w:b/>
          <w:bCs/>
        </w:rPr>
        <w:t xml:space="preserve">Zároveň uchádzač potvrdzuje, že všetky komponenty a systémy vrtuľníka (vrátane pohonných jednotiek, avioniky, hydraulických systémov, štrukturálnych prvkov a ostatného vybavenia) </w:t>
      </w:r>
      <w:r w:rsidR="00EE334B" w:rsidRPr="23098925">
        <w:rPr>
          <w:b/>
          <w:bCs/>
        </w:rPr>
        <w:t xml:space="preserve">budú v čase podpisu rámcovej dohody </w:t>
      </w:r>
      <w:r w:rsidRPr="23098925">
        <w:rPr>
          <w:b/>
          <w:bCs/>
        </w:rPr>
        <w:t>certifikované a</w:t>
      </w:r>
      <w:r w:rsidR="003E4517" w:rsidRPr="23098925">
        <w:rPr>
          <w:b/>
          <w:bCs/>
        </w:rPr>
        <w:t> </w:t>
      </w:r>
      <w:r w:rsidRPr="23098925">
        <w:rPr>
          <w:b/>
          <w:bCs/>
        </w:rPr>
        <w:t>udržiavané</w:t>
      </w:r>
      <w:r w:rsidR="003E4517" w:rsidRPr="23098925">
        <w:rPr>
          <w:b/>
          <w:bCs/>
        </w:rPr>
        <w:t xml:space="preserve"> (ak je to aplikovateľné)</w:t>
      </w:r>
      <w:r w:rsidRPr="23098925">
        <w:rPr>
          <w:b/>
          <w:bCs/>
        </w:rPr>
        <w:t xml:space="preserve"> v súlade s platnými predpismi, normami a požiadavkami stanovenými </w:t>
      </w:r>
      <w:r w:rsidR="00AF0A77" w:rsidRPr="23098925">
        <w:rPr>
          <w:b/>
          <w:bCs/>
        </w:rPr>
        <w:t xml:space="preserve">Agentúrou Európskej únie pre bezpečnosť letectva </w:t>
      </w:r>
      <w:r w:rsidRPr="23098925">
        <w:rPr>
          <w:b/>
          <w:bCs/>
        </w:rPr>
        <w:t>(EASA).</w:t>
      </w:r>
    </w:p>
    <w:p w14:paraId="13F23965" w14:textId="77777777" w:rsidR="003E4517" w:rsidRDefault="003E4517" w:rsidP="003E5D1B">
      <w:pPr>
        <w:jc w:val="both"/>
        <w:rPr>
          <w:b/>
          <w:bCs/>
        </w:rPr>
      </w:pPr>
    </w:p>
    <w:p w14:paraId="0C0E0470" w14:textId="1577E2D2" w:rsidR="003E4517" w:rsidRPr="00031DC7" w:rsidRDefault="003E4517" w:rsidP="003E5D1B">
      <w:pPr>
        <w:jc w:val="both"/>
        <w:rPr>
          <w:b/>
          <w:bCs/>
        </w:rPr>
      </w:pPr>
      <w:r w:rsidRPr="23098925">
        <w:rPr>
          <w:b/>
          <w:bCs/>
        </w:rPr>
        <w:t>Všetky ponúkané zariadenia musia byť kompatibilné s ponúkaným vrtuľníkom špecifikovaným v bode 1.1 a 1.2 a medzi sebou navzájom.</w:t>
      </w:r>
      <w:r w:rsidR="000D003C" w:rsidRPr="23098925">
        <w:rPr>
          <w:b/>
          <w:bCs/>
        </w:rPr>
        <w:t xml:space="preserve"> Vzájomnou kompatibilitou ponúkaného príslušenstva sa pre účely </w:t>
      </w:r>
      <w:r w:rsidR="00B05BAB" w:rsidRPr="23098925">
        <w:rPr>
          <w:b/>
          <w:bCs/>
        </w:rPr>
        <w:t>tohto postupu zadávania zákazky nemyslí súbežná inštalácia všetkých položiek voliteľného príslušenstva</w:t>
      </w:r>
      <w:r w:rsidR="00F86632" w:rsidRPr="23098925">
        <w:rPr>
          <w:b/>
          <w:bCs/>
        </w:rPr>
        <w:t xml:space="preserve">. </w:t>
      </w:r>
    </w:p>
    <w:p w14:paraId="33AA2AA5" w14:textId="77777777" w:rsidR="00495742" w:rsidRDefault="00495742" w:rsidP="003E5D1B">
      <w:pPr>
        <w:jc w:val="both"/>
      </w:pPr>
    </w:p>
    <w:p w14:paraId="2232BEEE" w14:textId="77777777" w:rsidR="00495742" w:rsidRDefault="00495742" w:rsidP="003E5D1B">
      <w:pPr>
        <w:jc w:val="both"/>
      </w:pPr>
      <w:r>
        <w:t>Uchádzač je povinný vo svojej ponuke jasne deklarovať, či ponúkaný vrtuľník spĺňa všetky príslušné požiadavky. Táto deklarácia musí byť podložená konkrétnymi referenciami na príslušné dokumenty z predkladanej dokumentácie (napr. Type Certificate, Type Certificate Data Sheet, Rotorcraft Flight Manual, Technical Specification a pod.), kde sa príslušná informácia nachádza. Referencie musia byť presné, ideálne s uvedením čísla kapitoly, strany, odseku alebo iného jednoznačného miesta v dokumente.</w:t>
      </w:r>
    </w:p>
    <w:p w14:paraId="0FD372C7" w14:textId="77777777" w:rsidR="00495742" w:rsidRDefault="00495742" w:rsidP="003E5D1B">
      <w:pPr>
        <w:jc w:val="both"/>
      </w:pPr>
    </w:p>
    <w:p w14:paraId="3DE6E641" w14:textId="47E6B814" w:rsidR="00495742" w:rsidRDefault="00495742" w:rsidP="003E5D1B">
      <w:pPr>
        <w:jc w:val="both"/>
      </w:pPr>
      <w:r>
        <w:t>Ak požadovaná informácia nie je obsiahnutá v žiadnom z predložených dokumentov, uchádzač je povinný priložiť iný ekvivalentný dokument, ktorý tieto údaje obsahuje, a uviesť presnú referenciu na jeho obsah, vrátane konkrétneho miesta, kde sa informácia nachádza</w:t>
      </w:r>
      <w:r w:rsidR="006D1F5A">
        <w:t xml:space="preserve"> (ideálne s uvedením čísla kapitoly, strany, odseku alebo iného jednoznačného miesta v dokumente)</w:t>
      </w:r>
      <w:r>
        <w:t>.</w:t>
      </w:r>
    </w:p>
    <w:p w14:paraId="5E1C1AA9" w14:textId="77777777" w:rsidR="00495742" w:rsidRDefault="00495742" w:rsidP="003E5D1B">
      <w:pPr>
        <w:jc w:val="both"/>
      </w:pPr>
    </w:p>
    <w:p w14:paraId="5B5989EC" w14:textId="7737B76F" w:rsidR="004E6FA6" w:rsidRPr="004E6FA6" w:rsidRDefault="00495742" w:rsidP="003E5D1B">
      <w:pPr>
        <w:jc w:val="both"/>
      </w:pPr>
      <w:r>
        <w:t>Uchádzač sa ďalej zaväzuje predložiť všetky relevantné dokumenty, ktoré preukazujú zhodu s uvedenými požiadavkami, vrátane certifikátov, osvedčení, správ o skúškach a iných dôkazov o súlade s predpismi a normami týkajúcimi sa letovej spôsobilosti.</w:t>
      </w:r>
    </w:p>
    <w:p w14:paraId="190F1632" w14:textId="77777777" w:rsidR="00AF7FBA" w:rsidRDefault="00AF7FBA" w:rsidP="00BD13BA"/>
    <w:p w14:paraId="59BCDE14" w14:textId="77777777" w:rsidR="00AF7FBA" w:rsidRDefault="00AF7FBA" w:rsidP="00BD13BA">
      <w:pPr>
        <w:sectPr w:rsidR="00AF7FBA" w:rsidSect="008B3D97">
          <w:footerReference w:type="default" r:id="rId8"/>
          <w:pgSz w:w="11906" w:h="16838"/>
          <w:pgMar w:top="1418" w:right="1134" w:bottom="1134" w:left="1134" w:header="720" w:footer="720" w:gutter="0"/>
          <w:cols w:space="720"/>
          <w:docGrid w:linePitch="360"/>
        </w:sectPr>
      </w:pPr>
    </w:p>
    <w:p w14:paraId="2A16E0EB" w14:textId="77777777" w:rsidR="00AF7FBA" w:rsidRDefault="00AF7FBA" w:rsidP="00BD13BA"/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F54C09" w:rsidRPr="00F54C09" w14:paraId="766B85F8" w14:textId="77777777" w:rsidTr="00506592">
        <w:trPr>
          <w:trHeight w:val="640"/>
        </w:trPr>
        <w:tc>
          <w:tcPr>
            <w:tcW w:w="14564" w:type="dxa"/>
            <w:gridSpan w:val="4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3C48D40" w14:textId="537224ED" w:rsidR="00F54C09" w:rsidRPr="00F54C09" w:rsidRDefault="00F54C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Požadovaná technická konfigurácia vrtuľníka </w:t>
            </w:r>
          </w:p>
        </w:tc>
      </w:tr>
      <w:tr w:rsidR="00BD13BA" w:rsidRPr="00D45CCF" w14:paraId="4C6FF49D" w14:textId="588DBE5E" w:rsidTr="00506592">
        <w:trPr>
          <w:trHeight w:val="320"/>
        </w:trPr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F3897F7" w14:textId="77777777" w:rsidR="008322BE" w:rsidRPr="00D45CCF" w:rsidRDefault="008322BE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 </w:t>
            </w:r>
          </w:p>
        </w:tc>
        <w:tc>
          <w:tcPr>
            <w:tcW w:w="7809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92AD498" w14:textId="77777777" w:rsidR="008322BE" w:rsidRPr="00D45CCF" w:rsidRDefault="008322BE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Požiadavka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B2A9A58" w14:textId="6CBE3139" w:rsidR="008322BE" w:rsidRPr="00D45CCF" w:rsidRDefault="008322BE" w:rsidP="00BD13BA">
            <w:pPr>
              <w:rPr>
                <w:b/>
                <w:bCs/>
              </w:rPr>
            </w:pPr>
          </w:p>
        </w:tc>
        <w:tc>
          <w:tcPr>
            <w:tcW w:w="4529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</w:tcPr>
          <w:p w14:paraId="50CCFC95" w14:textId="136A369F" w:rsidR="008322BE" w:rsidRPr="00D45CCF" w:rsidRDefault="00854C6B" w:rsidP="00BD13BA">
            <w:pPr>
              <w:rPr>
                <w:b/>
                <w:bCs/>
              </w:rPr>
            </w:pPr>
            <w:r w:rsidRPr="00D45CCF">
              <w:rPr>
                <w:b/>
                <w:bCs/>
              </w:rPr>
              <w:t>Preukázanie súladu</w:t>
            </w:r>
          </w:p>
        </w:tc>
      </w:tr>
      <w:tr w:rsidR="00BD13BA" w:rsidRPr="00E4737B" w14:paraId="63234824" w14:textId="6302B133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E081248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6B25FE6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Vrtuľník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F353774" w14:textId="338A9D68" w:rsidR="008322BE" w:rsidRPr="00E4737B" w:rsidRDefault="008322BE" w:rsidP="00BA4DC3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5415CB40" w14:textId="6BA4DD4F" w:rsidR="008322BE" w:rsidRPr="00E4737B" w:rsidRDefault="008322BE" w:rsidP="00BA4DC3">
            <w:pPr>
              <w:jc w:val="center"/>
              <w:rPr>
                <w:b/>
              </w:rPr>
            </w:pPr>
            <w:r w:rsidRPr="00E4737B">
              <w:rPr>
                <w:b/>
              </w:rPr>
              <w:t>(</w:t>
            </w:r>
            <w:r w:rsidR="00854C6B" w:rsidRPr="00E4737B">
              <w:rPr>
                <w:b/>
              </w:rPr>
              <w:t>áno/nie)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7954DFE5" w14:textId="2F91DA02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F56FE2" w:rsidRPr="00E4737B" w14:paraId="3E75DFEC" w14:textId="481E4363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936A83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6A10D6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Základné požiadavky a charakteristiky vrtuľníka: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14B524" w14:textId="6234B981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0BF5B8" w14:textId="658EE4E7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E4737B" w14:paraId="10EEB38C" w14:textId="01DE7C00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2B2DC84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1.1.1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2C2743F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Charakteristika vrtuľníka: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8F24285" w14:textId="7C9C18C1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F47AB8B" w14:textId="35F063E3" w:rsidR="008322BE" w:rsidRPr="00E4737B" w:rsidRDefault="00B0408B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3E116E" w14:paraId="0FDADC67" w14:textId="0B8CDF66" w:rsidTr="00506592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hideMark/>
          </w:tcPr>
          <w:p w14:paraId="306AC36C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6A0B9D6" w14:textId="7630A38F" w:rsidR="000B7DB7" w:rsidRPr="003E116E" w:rsidRDefault="008322BE" w:rsidP="000B7DB7">
            <w:r w:rsidRPr="003E116E">
              <w:t xml:space="preserve">Vrtuľník musí byť </w:t>
            </w:r>
            <w:r w:rsidRPr="0085345B">
              <w:t>nový</w:t>
            </w:r>
            <w:r w:rsidR="00581CDC" w:rsidRPr="0085345B">
              <w:t xml:space="preserve"> </w:t>
            </w:r>
            <w:r w:rsidR="00581CDC" w:rsidRPr="007C7FCA">
              <w:t xml:space="preserve">(za novo vyrobený vrtuľník sa pre účely tohto VO bude považovať vrtuľník s náletom nižším ako </w:t>
            </w:r>
            <w:r w:rsidR="00E12797" w:rsidRPr="007C7FCA">
              <w:t>8</w:t>
            </w:r>
            <w:r w:rsidR="00581CDC" w:rsidRPr="007C7FCA">
              <w:t>0 letových hodín od výroby</w:t>
            </w:r>
            <w:r w:rsidR="000B7DB7" w:rsidRPr="007C7FCA">
              <w:t>, vrátane všetkých jeho častí a komponentov, ktoré sú s ním dodané alebo na ňom inštalované</w:t>
            </w:r>
            <w:r w:rsidR="00581CDC" w:rsidRPr="007C7FCA">
              <w:t xml:space="preserve">) </w:t>
            </w:r>
            <w:r w:rsidR="00FB5CA6" w:rsidRPr="007C7FCA">
              <w:t>viac</w:t>
            </w:r>
            <w:r w:rsidRPr="007C7FCA">
              <w:t>mo</w:t>
            </w:r>
            <w:r w:rsidRPr="003E116E">
              <w:t xml:space="preserve">torový, pričom svojim vybavením musí umožňovať jednopilotnú </w:t>
            </w:r>
            <w:r w:rsidR="00AA6F3A">
              <w:t>a</w:t>
            </w:r>
            <w:r w:rsidR="006D652B">
              <w:t>j</w:t>
            </w:r>
            <w:r w:rsidR="00AA6F3A">
              <w:t>/alebo</w:t>
            </w:r>
            <w:r w:rsidRPr="003E116E">
              <w:t xml:space="preserve"> dvojpilotnú prevádzku pre všetky zamýšľané druhy činností </w:t>
            </w:r>
            <w:r w:rsidR="00C82F15" w:rsidRPr="00515B69">
              <w:t>opísané v </w:t>
            </w:r>
            <w:r w:rsidR="00C82F15" w:rsidRPr="00C3361F">
              <w:t xml:space="preserve">bode </w:t>
            </w:r>
            <w:r w:rsidR="0099591F">
              <w:t>1.</w:t>
            </w:r>
            <w:r w:rsidR="00AC4A63" w:rsidRPr="00C3361F">
              <w:t>1.4</w:t>
            </w:r>
            <w:r w:rsidR="00AC4A63">
              <w:t xml:space="preserve"> </w:t>
            </w:r>
            <w:r w:rsidRPr="003E116E">
              <w:t>v súlade s vydaným typovým osvedčením.</w:t>
            </w:r>
            <w:r w:rsidR="00A01637">
              <w:t xml:space="preserve"> </w:t>
            </w:r>
          </w:p>
          <w:p w14:paraId="0AD7DD9B" w14:textId="5697C45F" w:rsidR="00D40C59" w:rsidRPr="003E116E" w:rsidRDefault="00D40C59" w:rsidP="00A01637"/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hideMark/>
          </w:tcPr>
          <w:p w14:paraId="165D2ED8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6305C0" w14:textId="77777777" w:rsidR="008322BE" w:rsidRPr="003E116E" w:rsidRDefault="008322BE" w:rsidP="007927BA">
            <w:pPr>
              <w:jc w:val="center"/>
            </w:pPr>
          </w:p>
        </w:tc>
      </w:tr>
      <w:tr w:rsidR="00EA4D12" w:rsidRPr="003E116E" w14:paraId="2357FDA2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9DE0115" w14:textId="2AB63830" w:rsidR="00EA4D12" w:rsidRPr="007D4A00" w:rsidRDefault="00EA4D12">
            <w:pPr>
              <w:rPr>
                <w:b/>
                <w:bCs/>
              </w:rPr>
            </w:pPr>
            <w:r w:rsidRPr="007D4A00">
              <w:rPr>
                <w:b/>
                <w:bCs/>
              </w:rPr>
              <w:t>1.1.</w:t>
            </w:r>
            <w:r w:rsidR="00656A44">
              <w:rPr>
                <w:b/>
                <w:bCs/>
              </w:rPr>
              <w:t>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4DC289F" w14:textId="77777777" w:rsidR="00EA4D12" w:rsidRPr="007D4A00" w:rsidRDefault="00EA4D12">
            <w:pPr>
              <w:rPr>
                <w:b/>
                <w:bCs/>
              </w:rPr>
            </w:pPr>
            <w:r w:rsidRPr="007D4A00">
              <w:rPr>
                <w:b/>
                <w:bCs/>
              </w:rPr>
              <w:t>Typové osvedčenie: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D0F12C3" w14:textId="77777777" w:rsidR="00EA4D12" w:rsidRPr="003E116E" w:rsidRDefault="00EA4D12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64F82C1" w14:textId="77777777" w:rsidR="00EA4D12" w:rsidRPr="003E116E" w:rsidRDefault="00EA4D12">
            <w:pPr>
              <w:jc w:val="center"/>
            </w:pPr>
            <w:r>
              <w:t>N/A</w:t>
            </w:r>
          </w:p>
        </w:tc>
      </w:tr>
      <w:tr w:rsidR="00EA4D12" w:rsidRPr="003E116E" w14:paraId="5EF8CC02" w14:textId="77777777" w:rsidTr="00506592">
        <w:trPr>
          <w:trHeight w:val="128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A9E953" w14:textId="77777777" w:rsidR="00EA4D12" w:rsidRPr="003E116E" w:rsidRDefault="00EA4D12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E68D4D7" w14:textId="04CD2DF1" w:rsidR="00EA4D12" w:rsidRPr="003E116E" w:rsidRDefault="00EA4D12">
            <w:r w:rsidRPr="003E116E">
              <w:t xml:space="preserve">Vrtuľník musí </w:t>
            </w:r>
            <w:r w:rsidRPr="00F8336C">
              <w:t xml:space="preserve">mať </w:t>
            </w:r>
            <w:r w:rsidR="0058333E" w:rsidRPr="00F8336C">
              <w:t xml:space="preserve">v čase podpisu </w:t>
            </w:r>
            <w:r w:rsidR="001467D8" w:rsidRPr="00F8336C">
              <w:t>rámcovej</w:t>
            </w:r>
            <w:r w:rsidR="00530FDE" w:rsidRPr="00F8336C">
              <w:t xml:space="preserve"> </w:t>
            </w:r>
            <w:r w:rsidR="001467D8" w:rsidRPr="00F8336C">
              <w:t>dohody</w:t>
            </w:r>
            <w:r w:rsidR="0058333E" w:rsidRPr="00F8336C">
              <w:t xml:space="preserve"> </w:t>
            </w:r>
            <w:r w:rsidRPr="00F8336C">
              <w:t>schválené</w:t>
            </w:r>
            <w:r w:rsidRPr="003E116E">
              <w:t xml:space="preserve"> typové osvedčenie</w:t>
            </w:r>
            <w:r w:rsidR="00A92EEB">
              <w:t xml:space="preserve"> bez obmedzenia</w:t>
            </w:r>
            <w:r w:rsidRPr="003E116E">
              <w:t xml:space="preserve"> a všetky doplnkové typové osvedčenia, ak je to použiteľné, </w:t>
            </w:r>
            <w:r w:rsidR="00722B87" w:rsidRPr="00722B87">
              <w:t>Agentúr</w:t>
            </w:r>
            <w:r w:rsidR="00722B87">
              <w:t>ou</w:t>
            </w:r>
            <w:r w:rsidR="00722B87" w:rsidRPr="00722B87">
              <w:t xml:space="preserve"> Európskej únie pre bezpečnosť letectva</w:t>
            </w:r>
            <w:r w:rsidRPr="003E116E">
              <w:t xml:space="preserve"> (EASA) v súlade s nariadením 748/2012 stanovujúcim vykonávacie pravidlá osvedčovania letovej spôsobilosti a environmentálneho osvedčovania lietadiel a prislúchajúcich výrobkov, častí a zariadení, ako aj osvedčovania projekčných a výrobných organizácií.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6BA2515" w14:textId="77777777" w:rsidR="00EA4D12" w:rsidRPr="003E116E" w:rsidRDefault="00EA4D12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E2D67EC" w14:textId="77777777" w:rsidR="00EA4D12" w:rsidRPr="003E116E" w:rsidRDefault="00EA4D12"/>
        </w:tc>
      </w:tr>
      <w:tr w:rsidR="009168C9" w:rsidRPr="00574615" w14:paraId="19BE2078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F6FFD5D" w14:textId="463336B5" w:rsidR="009168C9" w:rsidRPr="00574615" w:rsidRDefault="009168C9">
            <w:pPr>
              <w:rPr>
                <w:b/>
              </w:rPr>
            </w:pPr>
            <w:r w:rsidRPr="00574615">
              <w:rPr>
                <w:b/>
              </w:rPr>
              <w:t>1.1.3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657C14F" w14:textId="77777777" w:rsidR="009168C9" w:rsidRPr="00574615" w:rsidRDefault="009168C9">
            <w:pPr>
              <w:rPr>
                <w:b/>
              </w:rPr>
            </w:pPr>
            <w:r w:rsidRPr="00574615">
              <w:rPr>
                <w:b/>
              </w:rPr>
              <w:t>Výkonnostná trieda a výkonnostná kategória vrtuľníka: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F9FDC73" w14:textId="013B5952" w:rsidR="009168C9" w:rsidRPr="00574615" w:rsidRDefault="00574615" w:rsidP="00574615">
            <w:pPr>
              <w:jc w:val="center"/>
              <w:rPr>
                <w:b/>
              </w:rPr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2D8FF12" w14:textId="5CDE59D5" w:rsidR="009168C9" w:rsidRPr="00574615" w:rsidRDefault="00574615" w:rsidP="00574615">
            <w:pPr>
              <w:jc w:val="center"/>
              <w:rPr>
                <w:b/>
              </w:rPr>
            </w:pPr>
            <w:r>
              <w:t>N/A</w:t>
            </w:r>
          </w:p>
        </w:tc>
      </w:tr>
      <w:tr w:rsidR="009168C9" w:rsidRPr="003E116E" w14:paraId="6AABEB5E" w14:textId="77777777" w:rsidTr="00506592">
        <w:trPr>
          <w:trHeight w:val="160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DF067A6" w14:textId="77777777" w:rsidR="009168C9" w:rsidRPr="003E116E" w:rsidRDefault="009168C9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AC50CCA" w14:textId="103C6860" w:rsidR="009168C9" w:rsidRPr="003E116E" w:rsidRDefault="009168C9">
            <w:r w:rsidRPr="003E116E">
              <w:t>Vrtuľník musí spĺňať požiadavky pre prevádzku vo výkonnostnej triede 1 a musí mať osvedčenie kategórie A v súlade s Nariadením Komisie (EÚ) č. 965/2012 z  5. októbra 2012, ktorým sa ustanovujú technické požiadavky a administratívne postupy týkajúce sa leteckej prevádzky podľa nariadenia Európskeho parlamentu a Rady (ES) č. 2018/1139, a v súlade s postupmi Medzinárodnej organizácie civilného letectva (ICAO), Príloha 6, Časť III (Annex 6/ III. - Prevádzka vrtuľníkov) k  Dohovoru o medzinárodnom civilnom letectve.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4889824" w14:textId="77777777" w:rsidR="009168C9" w:rsidRPr="003E116E" w:rsidRDefault="009168C9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419989" w14:textId="77777777" w:rsidR="009168C9" w:rsidRPr="003E116E" w:rsidRDefault="009168C9"/>
        </w:tc>
      </w:tr>
      <w:tr w:rsidR="00BD13BA" w:rsidRPr="00E4737B" w14:paraId="51299501" w14:textId="0FE06B59" w:rsidTr="00506592">
        <w:trPr>
          <w:trHeight w:val="320"/>
        </w:trPr>
        <w:tc>
          <w:tcPr>
            <w:tcW w:w="79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A461D47" w14:textId="75211B4F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1.1.</w:t>
            </w:r>
            <w:r w:rsidR="00760624">
              <w:rPr>
                <w:b/>
                <w:bCs/>
              </w:rPr>
              <w:t>4</w:t>
            </w:r>
          </w:p>
        </w:tc>
        <w:tc>
          <w:tcPr>
            <w:tcW w:w="780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EDE2008" w14:textId="77777777" w:rsidR="008322BE" w:rsidRPr="00E4737B" w:rsidRDefault="008322BE" w:rsidP="00BD13BA">
            <w:pPr>
              <w:rPr>
                <w:b/>
              </w:rPr>
            </w:pPr>
            <w:r w:rsidRPr="00E4737B">
              <w:rPr>
                <w:b/>
              </w:rPr>
              <w:t>Prevádzkové požiadavky na vrtuľník.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A7FBAAF" w14:textId="097685C1" w:rsidR="008322BE" w:rsidRPr="00E4737B" w:rsidRDefault="001E1857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82EB95" w14:textId="22F5FA8E" w:rsidR="008322BE" w:rsidRPr="00E4737B" w:rsidRDefault="001E1857" w:rsidP="001E1857">
            <w:pPr>
              <w:jc w:val="center"/>
              <w:rPr>
                <w:b/>
              </w:rPr>
            </w:pPr>
            <w:r w:rsidRPr="00E4737B">
              <w:rPr>
                <w:b/>
              </w:rPr>
              <w:t>N/A</w:t>
            </w:r>
          </w:p>
        </w:tc>
      </w:tr>
      <w:tr w:rsidR="00BD13BA" w:rsidRPr="003E116E" w14:paraId="4B89C280" w14:textId="4C947A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3462181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480190B" w14:textId="43E160A2" w:rsidR="008322BE" w:rsidRPr="003E116E" w:rsidRDefault="008322BE" w:rsidP="00BD13BA">
            <w:r w:rsidRPr="003E116E">
              <w:t>Vrtuľník musí byť schopný vykonávať nižšie uvedené: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14DAA43" w14:textId="36CD5DE5" w:rsidR="008322BE" w:rsidRPr="003E116E" w:rsidRDefault="00B25CBA" w:rsidP="00B0408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71C785A" w14:textId="4A65E221" w:rsidR="008322BE" w:rsidRPr="003E116E" w:rsidRDefault="00B25CBA" w:rsidP="00B0408B">
            <w:pPr>
              <w:jc w:val="center"/>
            </w:pPr>
            <w:r>
              <w:t>N/A</w:t>
            </w:r>
          </w:p>
        </w:tc>
      </w:tr>
      <w:tr w:rsidR="00BD13BA" w:rsidRPr="003E116E" w14:paraId="271BCE03" w14:textId="1A42172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EF79392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AE53787" w14:textId="14726AF2" w:rsidR="008322BE" w:rsidRPr="003E116E" w:rsidRDefault="008322BE" w:rsidP="00BD13BA">
            <w:r w:rsidRPr="003E116E">
              <w:t>Pravidlá lietania</w:t>
            </w:r>
            <w:r w:rsidR="002D31BE">
              <w:t>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6904109" w14:textId="0CDB574C" w:rsidR="008322BE" w:rsidRPr="003E116E" w:rsidRDefault="00B0408B" w:rsidP="00B0408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7EC96B" w14:textId="051E41FB" w:rsidR="008322BE" w:rsidRPr="003E116E" w:rsidRDefault="00B0408B" w:rsidP="00B0408B">
            <w:pPr>
              <w:jc w:val="center"/>
            </w:pPr>
            <w:r>
              <w:t>N/A</w:t>
            </w:r>
          </w:p>
        </w:tc>
      </w:tr>
      <w:tr w:rsidR="00BD13BA" w:rsidRPr="003E116E" w14:paraId="36AFCB19" w14:textId="3F020C0D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0BB1776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48009EB" w14:textId="7E840EC9" w:rsidR="008322BE" w:rsidRPr="003E116E" w:rsidRDefault="008322BE" w:rsidP="00430478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lety vykonávané v súlade s pravidlami pre lety za viditeľnosti (VFR) vo dne aj v noci;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F09668B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C952411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5A19669A" w14:textId="109575B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10F4771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23466DC" w14:textId="122C5BFA" w:rsidR="00BA0963" w:rsidRPr="003E116E" w:rsidRDefault="008322BE" w:rsidP="00BA096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lety vykonávané v súlade s pravidlami pre lety podľa prístrojov (IFR).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F5AD139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D2E47F" w14:textId="77777777" w:rsidR="008322BE" w:rsidRPr="003E116E" w:rsidRDefault="008322BE" w:rsidP="007927BA">
            <w:pPr>
              <w:jc w:val="center"/>
            </w:pPr>
          </w:p>
        </w:tc>
      </w:tr>
    </w:tbl>
    <w:p w14:paraId="6525FD4F" w14:textId="77777777" w:rsidR="00506592" w:rsidRDefault="00506592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7796"/>
        <w:gridCol w:w="1434"/>
        <w:gridCol w:w="4521"/>
      </w:tblGrid>
      <w:tr w:rsidR="00BD13BA" w:rsidRPr="003E116E" w14:paraId="3CDB9CAF" w14:textId="4594BA3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B81F531" w14:textId="616B1C35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3A82B12" w14:textId="11280858" w:rsidR="008322BE" w:rsidRPr="003E116E" w:rsidRDefault="008322BE" w:rsidP="00BD13BA">
            <w:r w:rsidRPr="003E116E">
              <w:t>Druh prevádzky: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5893C50" w14:textId="7794235C" w:rsidR="008322BE" w:rsidRPr="003E116E" w:rsidRDefault="007927BA" w:rsidP="007927B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5B9E21E" w14:textId="091D6C06" w:rsidR="008322BE" w:rsidRPr="003E116E" w:rsidRDefault="007927BA" w:rsidP="007927BA">
            <w:pPr>
              <w:jc w:val="center"/>
            </w:pPr>
            <w:r>
              <w:t>N/A</w:t>
            </w:r>
          </w:p>
        </w:tc>
      </w:tr>
      <w:tr w:rsidR="00BD13BA" w:rsidRPr="003E116E" w14:paraId="00696AAA" w14:textId="772493ED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016B453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210AA53" w14:textId="4929BDA7" w:rsidR="008322BE" w:rsidRPr="003E116E" w:rsidRDefault="008322BE" w:rsidP="000416B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špeciálna prevádzka, pri ktorej sa lietadlo používa na špeciálne činnosti (SPO),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462E149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14BF50A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3CF785A7" w14:textId="6A0469E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72DB7A0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FEA53FC" w14:textId="5F0BF3E5" w:rsidR="008322BE" w:rsidRPr="003E116E" w:rsidRDefault="008322BE" w:rsidP="000416B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prevádzka vrtuľníkov podľa VFR v noci so zobrazovacím systémom nočného videnia (NVIS);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BA4D120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5FCAFD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4750E6D4" w14:textId="63FB205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ECF2703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C18AC00" w14:textId="3BBD2A2E" w:rsidR="008322BE" w:rsidRPr="003E116E" w:rsidRDefault="008322BE" w:rsidP="000416B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prevádzka vrtuľníkového zdvíhacieho zariadenia (HHO).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98B7D41" w14:textId="77777777" w:rsidR="008322BE" w:rsidRPr="003E116E" w:rsidRDefault="008322BE" w:rsidP="007927BA">
            <w:pPr>
              <w:jc w:val="center"/>
            </w:pP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1511BC" w14:textId="77777777" w:rsidR="008322BE" w:rsidRPr="003E116E" w:rsidRDefault="008322BE" w:rsidP="007927BA">
            <w:pPr>
              <w:jc w:val="center"/>
            </w:pPr>
          </w:p>
        </w:tc>
      </w:tr>
      <w:tr w:rsidR="00BD13BA" w:rsidRPr="003E116E" w14:paraId="3E44A134" w14:textId="2756287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5B4200C" w14:textId="77777777" w:rsidR="008322BE" w:rsidRPr="003E116E" w:rsidRDefault="008322BE" w:rsidP="00BD13B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A3E1558" w14:textId="5D09A4E1" w:rsidR="008322BE" w:rsidRPr="003E116E" w:rsidRDefault="008322BE" w:rsidP="00BD13BA">
            <w:r w:rsidRPr="003E116E">
              <w:t xml:space="preserve">Pri prevádzke vrtuľníka sa </w:t>
            </w:r>
            <w:r w:rsidRPr="001B0A8D">
              <w:t>neuvažuje</w:t>
            </w:r>
            <w:r w:rsidR="00261973" w:rsidRPr="001B0A8D">
              <w:t xml:space="preserve"> (</w:t>
            </w:r>
            <w:r w:rsidR="00261973" w:rsidRPr="0099591F">
              <w:t>viď bod 1.2.2</w:t>
            </w:r>
            <w:r w:rsidR="000A589C" w:rsidRPr="001B0A8D">
              <w:t>.2</w:t>
            </w:r>
            <w:r w:rsidR="00261973" w:rsidRPr="001B0A8D">
              <w:t>)</w:t>
            </w:r>
            <w:r w:rsidRPr="001B0A8D">
              <w:t>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AC5B884" w14:textId="65D3FE9E" w:rsidR="008322BE" w:rsidRPr="003E116E" w:rsidRDefault="007927BA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5C69C1" w14:textId="3B53733F" w:rsidR="008322BE" w:rsidRPr="003E116E" w:rsidRDefault="00F949CA" w:rsidP="00A9486B">
            <w:pPr>
              <w:jc w:val="center"/>
            </w:pPr>
            <w:r>
              <w:t>Pre informáciu</w:t>
            </w:r>
          </w:p>
        </w:tc>
      </w:tr>
      <w:tr w:rsidR="00F949CA" w:rsidRPr="003E116E" w14:paraId="4BE33EB9" w14:textId="0751CDE2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9E92E77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1A87E9F" w14:textId="11AC254D" w:rsidR="00F949CA" w:rsidRPr="003E116E" w:rsidRDefault="00F949CA" w:rsidP="00F949C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 letmi nad vodou vo vzdialenosti od pevniny, ktorá zodpovedá viac ako 10 minútam letu bežnou cestovnou rýchlosťou;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80E691D" w14:textId="719816E2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854167D" w14:textId="0DB2E27B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24617BAD" w14:textId="7CEFACDF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7EA1A18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AF7F139" w14:textId="20292FCB" w:rsidR="00F949CA" w:rsidRPr="003E116E" w:rsidRDefault="00F949CA" w:rsidP="00F949C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 prevádzkou vrtuľníka na základe povolenia prevádzky vrtuľníka mimo pevniny podľa nariadenia (EU) 965/2012, Príloha V, Pod časť K (SPA.HOFO)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4EDDDC4" w14:textId="6DB1900B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1C7E3B2" w14:textId="070BE7EE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2ABA6451" w14:textId="3C76E0B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AD25CA9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3399DCF" w14:textId="1D2E1AAB" w:rsidR="00F949CA" w:rsidRPr="003E116E" w:rsidRDefault="00F949CA" w:rsidP="00F949C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 prevádzkou vrtuľníka vo výške 10 000 ft – 13 000 ft po dobu dlhšiu ako 30 minút,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467BC94" w14:textId="699C8AF2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984132" w14:textId="53A4FA2C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7D95B6C6" w14:textId="6709FE2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BA74D25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C47567C" w14:textId="3961CAEC" w:rsidR="00F949CA" w:rsidRPr="003E116E" w:rsidRDefault="00F949CA" w:rsidP="00F949C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 prevádzkou vrtuľníka v očakávaných alebo skutočných podmienkach námrazy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7CDCF48" w14:textId="65F639A5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67A943" w14:textId="518499B0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F949CA" w:rsidRPr="003E116E" w14:paraId="16628D16" w14:textId="74D51E5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391BDEA" w14:textId="77777777" w:rsidR="00F949CA" w:rsidRPr="003E116E" w:rsidRDefault="00F949CA" w:rsidP="00F949C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92FC11B" w14:textId="21623D9F" w:rsidR="00F949CA" w:rsidRPr="003E116E" w:rsidRDefault="00F949CA" w:rsidP="00F949CA">
            <w:r w:rsidRPr="003E116E">
              <w:t xml:space="preserve">a preto príslušné vybavenie vrtuľníka nie je </w:t>
            </w:r>
            <w:r w:rsidRPr="001B0A8D">
              <w:t>požadované (</w:t>
            </w:r>
            <w:r w:rsidRPr="0099591F">
              <w:t>viď bod 1.2</w:t>
            </w:r>
            <w:r w:rsidR="001B0A8D" w:rsidRPr="001B0A8D">
              <w:t>.2.2</w:t>
            </w:r>
            <w:r w:rsidRPr="001B0A8D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80FEF76" w14:textId="6099BE21" w:rsidR="00F949CA" w:rsidRPr="003E116E" w:rsidRDefault="00F949CA" w:rsidP="00F949CA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F9055C" w14:textId="5955E9ED" w:rsidR="00F949CA" w:rsidRPr="003E116E" w:rsidRDefault="00F949CA" w:rsidP="00F949CA">
            <w:pPr>
              <w:jc w:val="center"/>
            </w:pPr>
            <w:r w:rsidRPr="009D5096">
              <w:t>Pre informáciu</w:t>
            </w:r>
          </w:p>
        </w:tc>
      </w:tr>
      <w:tr w:rsidR="00A9486B" w:rsidRPr="00346688" w14:paraId="00AB2B85" w14:textId="3F2BEBC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B5AA53E" w14:textId="34E60795" w:rsidR="00A9486B" w:rsidRPr="00346688" w:rsidRDefault="00A9486B" w:rsidP="00A9486B">
            <w:pPr>
              <w:rPr>
                <w:b/>
              </w:rPr>
            </w:pPr>
            <w:r w:rsidRPr="00346688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F822FAA" w14:textId="77777777" w:rsidR="00A9486B" w:rsidRPr="00346688" w:rsidRDefault="00A9486B" w:rsidP="00A9486B">
            <w:pPr>
              <w:rPr>
                <w:b/>
              </w:rPr>
            </w:pPr>
            <w:r w:rsidRPr="00346688">
              <w:rPr>
                <w:b/>
              </w:rPr>
              <w:t>Požadovaná konfigurácia vrtuľníka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06B5511" w14:textId="3208F95F" w:rsidR="00A9486B" w:rsidRPr="00346688" w:rsidRDefault="00A9486B" w:rsidP="00A9486B">
            <w:pPr>
              <w:jc w:val="center"/>
              <w:rPr>
                <w:b/>
              </w:rPr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30104B1" w14:textId="1D537F11" w:rsidR="00A9486B" w:rsidRPr="00346688" w:rsidRDefault="00A9486B" w:rsidP="00A9486B">
            <w:pPr>
              <w:jc w:val="center"/>
              <w:rPr>
                <w:b/>
              </w:rPr>
            </w:pPr>
            <w:r>
              <w:t>N/A</w:t>
            </w:r>
          </w:p>
        </w:tc>
      </w:tr>
      <w:tr w:rsidR="00A9486B" w:rsidRPr="003E116E" w14:paraId="62025AD2" w14:textId="2F4811D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A470251" w14:textId="62E5C52F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1.2.1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130ADFA" w14:textId="4B8E3D6E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Kabína konfigurovaná: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38F0D69" w14:textId="1D79C52B" w:rsidR="00A9486B" w:rsidRPr="003E116E" w:rsidRDefault="008A60A8" w:rsidP="0099591F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AE0B9B8" w14:textId="6D20D903" w:rsidR="00A9486B" w:rsidRPr="003E116E" w:rsidRDefault="008A60A8" w:rsidP="0099591F">
            <w:pPr>
              <w:jc w:val="center"/>
            </w:pPr>
            <w:r>
              <w:t>N/A</w:t>
            </w:r>
          </w:p>
        </w:tc>
      </w:tr>
      <w:tr w:rsidR="00A9486B" w:rsidRPr="003E116E" w14:paraId="1F5F09C2" w14:textId="1A41C18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F632241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925C3AB" w14:textId="446730DD" w:rsidR="00A9486B" w:rsidRPr="003E116E" w:rsidRDefault="00A9486B" w:rsidP="00AD371E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 xml:space="preserve">preprava minimálne </w:t>
            </w:r>
            <w:r w:rsidR="008322BE" w:rsidRPr="003E116E">
              <w:t>1</w:t>
            </w:r>
            <w:r w:rsidR="00C57DD7">
              <w:t>5</w:t>
            </w:r>
            <w:r w:rsidRPr="003E116E">
              <w:t xml:space="preserve"> </w:t>
            </w:r>
            <w:r w:rsidR="004224D0" w:rsidRPr="004E43A0">
              <w:t>osôb</w:t>
            </w:r>
            <w:r w:rsidRPr="003E116E">
              <w:t>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8D06FD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7AA3148" w14:textId="77777777" w:rsidR="00A9486B" w:rsidRPr="003E116E" w:rsidRDefault="00A9486B" w:rsidP="00A9486B"/>
        </w:tc>
      </w:tr>
      <w:tr w:rsidR="00A9486B" w:rsidRPr="003E116E" w14:paraId="63733E33" w14:textId="07317DD0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C0626FA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31213F2" w14:textId="0DAA1EEF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systém palubného telefónu letovej posádky;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793FD8F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B44232" w14:textId="77777777" w:rsidR="00A9486B" w:rsidRPr="003E116E" w:rsidRDefault="00A9486B" w:rsidP="00A9486B"/>
        </w:tc>
      </w:tr>
      <w:tr w:rsidR="00A9486B" w:rsidRPr="003E116E" w14:paraId="1FD59147" w14:textId="58F8040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9A14045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A2B479E" w14:textId="0C554407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systém palubného rozhlasu (PA);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9676D36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DC065F4" w14:textId="77777777" w:rsidR="00A9486B" w:rsidRPr="003E116E" w:rsidRDefault="00A9486B" w:rsidP="00A9486B"/>
        </w:tc>
      </w:tr>
      <w:tr w:rsidR="00A9486B" w:rsidRPr="003E116E" w14:paraId="64ABF9CB" w14:textId="1914057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F331068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50947CA" w14:textId="5AA6B379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možnosť vetrania a ohrevu pilotnej kabíny a kabíny pre cestujúcich;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013DA57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021F561" w14:textId="77777777" w:rsidR="00A9486B" w:rsidRPr="003E116E" w:rsidRDefault="00A9486B" w:rsidP="00A9486B"/>
        </w:tc>
      </w:tr>
      <w:tr w:rsidR="00A9486B" w:rsidRPr="003E116E" w14:paraId="16DC3F9D" w14:textId="21CF539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49AD7CF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355EBBA" w14:textId="5EF3CD06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osvetlenie kabíny;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2411C03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9C6C164" w14:textId="77777777" w:rsidR="00A9486B" w:rsidRPr="003E116E" w:rsidRDefault="00A9486B" w:rsidP="00A9486B"/>
        </w:tc>
      </w:tr>
      <w:tr w:rsidR="00A9486B" w:rsidRPr="003E116E" w14:paraId="7DC15E2E" w14:textId="662FF9D8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AF8F02A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B22479D" w14:textId="13ECE398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kotviace body v kabíne;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D220908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990CC1A" w14:textId="77777777" w:rsidR="00A9486B" w:rsidRPr="003E116E" w:rsidRDefault="00A9486B" w:rsidP="00A9486B"/>
        </w:tc>
      </w:tr>
      <w:tr w:rsidR="00A9486B" w:rsidRPr="003E116E" w14:paraId="4C9B58D0" w14:textId="1E71D5B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31CFE02" w14:textId="052D9081" w:rsidR="00A9486B" w:rsidRPr="00DC05D0" w:rsidRDefault="00A9486B" w:rsidP="00A9486B">
            <w:pPr>
              <w:rPr>
                <w:b/>
              </w:rPr>
            </w:pPr>
            <w:r w:rsidRPr="00DC05D0">
              <w:rPr>
                <w:b/>
              </w:rPr>
              <w:t>1.2.2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A49831F" w14:textId="77777777" w:rsidR="00A9486B" w:rsidRPr="005668D8" w:rsidRDefault="00A9486B" w:rsidP="00A9486B">
            <w:pPr>
              <w:rPr>
                <w:b/>
              </w:rPr>
            </w:pPr>
            <w:r w:rsidRPr="005668D8">
              <w:rPr>
                <w:b/>
              </w:rPr>
              <w:t>Základné požiadavky na vybavenie vrtuľníka: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38016C" w14:textId="12D484BB" w:rsidR="00A9486B" w:rsidRPr="003E116E" w:rsidRDefault="00A9486B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1FA472" w14:textId="7DF4A384" w:rsidR="00A9486B" w:rsidRPr="003E116E" w:rsidRDefault="00A9486B" w:rsidP="00A9486B">
            <w:pPr>
              <w:jc w:val="center"/>
            </w:pPr>
            <w:r>
              <w:t>N/A</w:t>
            </w:r>
          </w:p>
        </w:tc>
      </w:tr>
      <w:tr w:rsidR="00A9486B" w:rsidRPr="003E116E" w14:paraId="2FEF60F9" w14:textId="28F46549" w:rsidTr="00506592">
        <w:trPr>
          <w:trHeight w:val="881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EAAEF76" w14:textId="3CB8A603" w:rsidR="00A9486B" w:rsidRPr="003E116E" w:rsidRDefault="006268F3" w:rsidP="00A9486B">
            <w:r>
              <w:t>1.2.2.1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EB18224" w14:textId="35865551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Vrtuľník musí spĺňať požiadavky na vybavenie komplexného vrtuľníka v súlade s nariadením Komisie (EÚ) č. 965/2012</w:t>
            </w:r>
            <w:r>
              <w:t xml:space="preserve">, </w:t>
            </w:r>
            <w:r w:rsidRPr="003E116E">
              <w:t>Príloh</w:t>
            </w:r>
            <w:r>
              <w:t>a</w:t>
            </w:r>
            <w:r w:rsidRPr="003E116E">
              <w:t xml:space="preserve"> VIII (Časť SPO), Pod-časti D (prístroje, údaje, vybavenie), oddiel II (vrtuľníky)</w:t>
            </w:r>
            <w:r w:rsidR="0048143D">
              <w:t xml:space="preserve"> pre zamýšľané druhy prevádzky</w:t>
            </w:r>
            <w:r w:rsidR="009F6C52">
              <w:t xml:space="preserve"> s výnimkou </w:t>
            </w:r>
            <w:r w:rsidR="006268F3">
              <w:t>uvedeného v bode 1.2.2.2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ADA9E1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2DE5A04" w14:textId="77777777" w:rsidR="00A9486B" w:rsidRPr="003E116E" w:rsidRDefault="00A9486B" w:rsidP="00A9486B"/>
        </w:tc>
      </w:tr>
      <w:tr w:rsidR="00A9486B" w:rsidRPr="003E116E" w14:paraId="3F72A514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592325B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A28601" w14:textId="36E8A682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B54B3F">
              <w:t>Vrtuľník musí spĺňať požiadavky na vybavenie na zamýšľané druhy špeciálnych činností v súlade s nariadením Komisie (EÚ) č. 965/2012, Príloha V (Časť SP</w:t>
            </w:r>
            <w:r>
              <w:t>A</w:t>
            </w:r>
            <w:r w:rsidRPr="00B54B3F">
              <w:t xml:space="preserve">), Pod-časti </w:t>
            </w:r>
            <w:r>
              <w:t>H</w:t>
            </w:r>
            <w:r w:rsidRPr="00B54B3F">
              <w:t xml:space="preserve"> (</w:t>
            </w:r>
            <w:r w:rsidRPr="002C191F">
              <w:t>Prevádzka so zobrazovacím systémom nočného videnia</w:t>
            </w:r>
            <w:r w:rsidRPr="00B54B3F">
              <w:t xml:space="preserve">), </w:t>
            </w:r>
            <w:r>
              <w:t>bod SPA.NVIS.110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9FBAFFF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79BCF75" w14:textId="77777777" w:rsidR="00A9486B" w:rsidRPr="003E116E" w:rsidRDefault="00A9486B" w:rsidP="00A9486B"/>
        </w:tc>
      </w:tr>
      <w:tr w:rsidR="00A9486B" w:rsidRPr="003E116E" w14:paraId="47BC6413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745FB7B" w14:textId="77777777" w:rsidR="00A9486B" w:rsidRPr="003E116E" w:rsidRDefault="00A9486B" w:rsidP="00A9486B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CD7E7D" w14:textId="093AB043" w:rsidR="00A9486B" w:rsidRPr="003E116E" w:rsidRDefault="00A9486B" w:rsidP="00A9486B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AE288B">
              <w:t xml:space="preserve">Vrtuľník musí spĺňať požiadavky na vybavenie na zamýšľané druhy špeciálnych činností v súlade s nariadením Komisie (EÚ) č. 965/2012, Príloha V (Časť SPA), Pod-časti </w:t>
            </w:r>
            <w:r>
              <w:t>I</w:t>
            </w:r>
            <w:r w:rsidRPr="00AE288B">
              <w:t xml:space="preserve"> (</w:t>
            </w:r>
            <w:r w:rsidRPr="002B76BE">
              <w:t>Prevádzka vrtuľníkového zdvíhacieho zariadenia</w:t>
            </w:r>
            <w:r w:rsidRPr="00AE288B">
              <w:t>), bod SPA.</w:t>
            </w:r>
            <w:r>
              <w:t>HHO</w:t>
            </w:r>
            <w:r w:rsidRPr="00AE288B">
              <w:t>.110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07A7554" w14:textId="77777777" w:rsidR="00A9486B" w:rsidRPr="003E116E" w:rsidRDefault="00A9486B" w:rsidP="00A9486B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F3CAEA" w14:textId="77777777" w:rsidR="00A9486B" w:rsidRPr="003E116E" w:rsidRDefault="00A9486B" w:rsidP="00A9486B"/>
        </w:tc>
      </w:tr>
      <w:tr w:rsidR="00A9486B" w:rsidRPr="003E116E" w14:paraId="353343BB" w14:textId="673023A4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D68061A" w14:textId="7DE5B317" w:rsidR="00A9486B" w:rsidRPr="003E116E" w:rsidRDefault="006268F3" w:rsidP="00A9486B">
            <w:r>
              <w:t>1.2.2.2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ABEDE85" w14:textId="219C0159" w:rsidR="00A9486B" w:rsidRPr="006268F3" w:rsidRDefault="00A9486B" w:rsidP="00A9486B">
            <w:pPr>
              <w:rPr>
                <w:b/>
                <w:bCs/>
                <w:highlight w:val="yellow"/>
              </w:rPr>
            </w:pPr>
            <w:r w:rsidRPr="001D4E57">
              <w:rPr>
                <w:b/>
                <w:bCs/>
              </w:rPr>
              <w:t xml:space="preserve">S ohľadom na uvažované prevádzkové požiadavky špecifikované v bode </w:t>
            </w:r>
            <w:r w:rsidRPr="00CE53C6">
              <w:rPr>
                <w:b/>
                <w:bCs/>
              </w:rPr>
              <w:t>1.</w:t>
            </w:r>
            <w:r w:rsidR="006268F3" w:rsidRPr="00CE53C6">
              <w:rPr>
                <w:b/>
                <w:bCs/>
              </w:rPr>
              <w:t>2.2.1 vyššie</w:t>
            </w:r>
            <w:r w:rsidRPr="001D4E57">
              <w:rPr>
                <w:b/>
                <w:bCs/>
              </w:rPr>
              <w:t xml:space="preserve"> sa nepožaduje vybavenie podľa: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76B94AB" w14:textId="270FD491" w:rsidR="00A9486B" w:rsidRPr="003E116E" w:rsidRDefault="00A9486B" w:rsidP="00A9486B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CD442C3" w14:textId="255A83B0" w:rsidR="00A9486B" w:rsidRPr="003E116E" w:rsidRDefault="00A9486B" w:rsidP="00A9486B">
            <w:pPr>
              <w:jc w:val="center"/>
            </w:pPr>
            <w:r>
              <w:t>N/A</w:t>
            </w:r>
          </w:p>
        </w:tc>
      </w:tr>
      <w:tr w:rsidR="00C847A3" w:rsidRPr="003E116E" w14:paraId="50EAD9B7" w14:textId="77777777" w:rsidTr="00506592">
        <w:trPr>
          <w:trHeight w:val="464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8D2EF7C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3A2903" w14:textId="2D053C55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1E0B03">
              <w:t xml:space="preserve">SPO.IDE.H.126 </w:t>
            </w:r>
            <w:r w:rsidRPr="00ED7DD6">
              <w:t>- Doplnkové vybavenie pre jednopilotné lety podľa IFR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5441E13" w14:textId="331EEC79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1428B67" w14:textId="4462A8A9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F63E02" w:rsidRPr="003E116E" w14:paraId="770C78F3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A5D9A2C" w14:textId="77777777" w:rsidR="00F63E02" w:rsidRPr="003E116E" w:rsidRDefault="00F63E02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3F064A6" w14:textId="42BFE0E7" w:rsidR="00F63E02" w:rsidRPr="003E116E" w:rsidRDefault="009E3BB2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9E3BB2">
              <w:t>SPO.IDE.H.132 -  Palubné zariadenie na určovanie poveternostných podmienok – zložité motorové vrtuľníky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85205E7" w14:textId="0FFD88BA" w:rsidR="00F63E02" w:rsidRDefault="009E3BB2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DB94156" w14:textId="31C57F8E" w:rsidR="00F63E02" w:rsidRPr="009D5096" w:rsidRDefault="009E3BB2" w:rsidP="009C7F0C">
            <w:pPr>
              <w:jc w:val="center"/>
            </w:pPr>
            <w:r>
              <w:t>Pre informáciu</w:t>
            </w:r>
          </w:p>
        </w:tc>
      </w:tr>
      <w:tr w:rsidR="00C847A3" w:rsidRPr="003E116E" w14:paraId="0E8C6BB0" w14:textId="02B16BD1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943198C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E37CF79" w14:textId="2E783803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SPO.IDE.H.133 - Doplnkové vybavenie na prevádzku v podmienkach námrazy v noci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E1F36F6" w14:textId="1F7E18CE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B81CF92" w14:textId="438A4D9C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7816E4DE" w14:textId="6E04F90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C0BFD34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2FD8B8F" w14:textId="6B4BAFB0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SPO.IDE.H.146    Ľahký letový zapisovač – neuvažuje sa použitie pre prevádzku obchodnej dopravy;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3DFB45B" w14:textId="4A7890FC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FD30611" w14:textId="0E5EE7D8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4CD174EB" w14:textId="6D9CA9B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1570260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202DBBE" w14:textId="7BA4F2D8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SPO.IDE.H.150    Zaznamenávanie dátového spojenia;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2B4CAB5" w14:textId="4E376197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28C99F" w14:textId="3DA7C110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52769883" w14:textId="6DCBAC4E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A7F3C2E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E347E44" w14:textId="20FB1210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SPO.IDE.H.175    Prídavný prívod kyslíka – vrtuľníky bez pretlakovej kabíny;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EDCAA1A" w14:textId="2F37C246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99E1A7B" w14:textId="0924C19D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4D7D06AF" w14:textId="016ABAF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AC5B71A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E0E2E4B" w14:textId="5E504410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SPO.IDE.H.197    Záchranné vesty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12E8E3" w14:textId="7D0C9C04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693B793" w14:textId="67CA408F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799C39EE" w14:textId="1BF6696F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0764695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47EB3B8" w14:textId="4082057A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SPO.IDE.H.198    Odevy na prežitie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BC181C4" w14:textId="34A16C2E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7377CE6" w14:textId="2FBFE892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59BCFE30" w14:textId="06BF5887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96757B8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C9D1C37" w14:textId="656678E5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SPO.IDE.H.199    Záchranné člny, núdzové vysielače polohy (ELT) a vybavenie na prežitie na diaľkových letoch nad vodou – zložité motorové vrtuľníky;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25032E4" w14:textId="16E91563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5B3E5C4" w14:textId="06E63516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C847A3" w:rsidRPr="003E116E" w14:paraId="325EE1FF" w14:textId="11828F49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2705B78" w14:textId="77777777" w:rsidR="00C847A3" w:rsidRPr="003E116E" w:rsidRDefault="00C847A3" w:rsidP="00C847A3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B71E7E1" w14:textId="4984A5B9" w:rsidR="00C847A3" w:rsidRPr="003E116E" w:rsidRDefault="00C847A3" w:rsidP="00C847A3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SPO.IDE.H.200    Vybavenie na prežitie;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BD9820D" w14:textId="77290E25" w:rsidR="00C847A3" w:rsidRPr="003E116E" w:rsidRDefault="00C847A3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8BF9964" w14:textId="7D108804" w:rsidR="00C847A3" w:rsidRPr="003E116E" w:rsidRDefault="00C847A3" w:rsidP="009C7F0C">
            <w:pPr>
              <w:jc w:val="center"/>
            </w:pPr>
            <w:r w:rsidRPr="009D5096">
              <w:t>Pre informáciu</w:t>
            </w:r>
          </w:p>
        </w:tc>
      </w:tr>
      <w:tr w:rsidR="00E655EC" w:rsidRPr="003E116E" w14:paraId="72F4EE0F" w14:textId="496C822B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10D318" w14:textId="77777777" w:rsidR="00E655EC" w:rsidRPr="003E116E" w:rsidRDefault="00E655EC" w:rsidP="00E655E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97F294C" w14:textId="3FA03D06" w:rsidR="00E655EC" w:rsidRPr="003E116E" w:rsidRDefault="00E655EC" w:rsidP="00E655E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SPO.IDE.H.202    Vrtuľníky s osvedčením na prevádzku na vode – rôzne vybavenie;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E5FF989" w14:textId="0CC34783" w:rsidR="00E655EC" w:rsidRPr="003E116E" w:rsidRDefault="00E655E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CA9A97" w14:textId="3A9B26E2" w:rsidR="00E655EC" w:rsidRPr="003E116E" w:rsidRDefault="00E655EC" w:rsidP="009C7F0C">
            <w:pPr>
              <w:jc w:val="center"/>
            </w:pPr>
            <w:r w:rsidRPr="009D5096">
              <w:t>Pre informáciu</w:t>
            </w:r>
          </w:p>
        </w:tc>
      </w:tr>
      <w:tr w:rsidR="009C7F0C" w:rsidRPr="003E116E" w14:paraId="46FE0472" w14:textId="11996D13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95DA7D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8FDB136" w14:textId="3F149A10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SPO.IDE.H.203    Všetky vrtuľníky pri letoch nad vodou – núdzové pristátie na vode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7843BFD" w14:textId="15F333F7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FA19B0" w14:textId="2E1D35BE" w:rsidR="009C7F0C" w:rsidRPr="003E116E" w:rsidRDefault="009C7F0C" w:rsidP="009C7F0C">
            <w:pPr>
              <w:jc w:val="center"/>
            </w:pPr>
            <w:r w:rsidRPr="009D5096">
              <w:t>Pre informáciu</w:t>
            </w:r>
          </w:p>
        </w:tc>
      </w:tr>
      <w:tr w:rsidR="009C7F0C" w:rsidRPr="003E116E" w14:paraId="13FF1369" w14:textId="26B860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9FD5159" w14:textId="1D863BA2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  <w:r w:rsidRPr="00DC05D0">
              <w:rPr>
                <w:b/>
              </w:rPr>
              <w:t>.3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6268532" w14:textId="31C9D329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Požadované prístrojové a</w:t>
            </w:r>
            <w:r w:rsidR="00393F4D">
              <w:rPr>
                <w:b/>
              </w:rPr>
              <w:t xml:space="preserve"> </w:t>
            </w:r>
            <w:r w:rsidRPr="00DC05D0">
              <w:rPr>
                <w:b/>
              </w:rPr>
              <w:t>palubné vybavenie: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ED09C0B" w14:textId="6A6C2DA2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A4AFC18" w14:textId="531F96B0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6F9B43EA" w14:textId="4401067A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4037EA0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51D7DCB" w14:textId="3004B41E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rádiový výškomer;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76F9B07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662467E" w14:textId="77777777" w:rsidR="009C7F0C" w:rsidRPr="003E116E" w:rsidRDefault="009C7F0C" w:rsidP="009C7F0C"/>
        </w:tc>
      </w:tr>
      <w:tr w:rsidR="00F343D1" w:rsidRPr="003E116E" w14:paraId="0CE647AE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6ACFCB2" w14:textId="77777777" w:rsidR="00F343D1" w:rsidRPr="003E116E" w:rsidRDefault="00F343D1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566E5FF" w14:textId="77777777" w:rsidR="00F343D1" w:rsidRPr="003E116E" w:rsidRDefault="00F343D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 xml:space="preserve">systém pohyblivej mapy </w:t>
            </w:r>
            <w:r>
              <w:t xml:space="preserve">(moving map) </w:t>
            </w:r>
            <w:r w:rsidRPr="003E116E">
              <w:t>s možnosťou zobrazenia ulíc na samostatnej zobrazovacej jednotke;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7923D5B" w14:textId="77777777" w:rsidR="00F343D1" w:rsidRPr="003E116E" w:rsidRDefault="00F343D1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489E1B" w14:textId="77777777" w:rsidR="00F343D1" w:rsidRPr="003E116E" w:rsidRDefault="00F343D1"/>
        </w:tc>
      </w:tr>
      <w:tr w:rsidR="009C7F0C" w:rsidRPr="003E116E" w14:paraId="6ABEEAAC" w14:textId="034DEE16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8EABE9C" w14:textId="45C1FD35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1.</w:t>
            </w:r>
            <w:r>
              <w:rPr>
                <w:b/>
                <w:bCs/>
              </w:rPr>
              <w:t>2</w:t>
            </w:r>
            <w:r w:rsidRPr="00DC05D0">
              <w:rPr>
                <w:b/>
              </w:rPr>
              <w:t>.4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09F5100" w14:textId="77777777" w:rsidR="009C7F0C" w:rsidRPr="00DC05D0" w:rsidRDefault="009C7F0C" w:rsidP="009C7F0C">
            <w:pPr>
              <w:rPr>
                <w:b/>
              </w:rPr>
            </w:pPr>
            <w:r w:rsidRPr="00DC05D0">
              <w:rPr>
                <w:b/>
              </w:rPr>
              <w:t>Vybavenie pre plnenie misií: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AF316CF" w14:textId="083D48D1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B37072" w14:textId="321F3652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5DAEE705" w14:textId="01EDB6F0" w:rsidTr="00506592">
        <w:trPr>
          <w:trHeight w:val="558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93DC2C5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165C3D4" w14:textId="5AA9695D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A9763A">
              <w:t xml:space="preserve">Nákladový hák s minimálnou nosnosťou </w:t>
            </w:r>
            <w:r w:rsidR="00041EAA" w:rsidRPr="00A9763A">
              <w:t>3</w:t>
            </w:r>
            <w:r w:rsidR="00323730" w:rsidRPr="00A9763A">
              <w:t>6</w:t>
            </w:r>
            <w:r w:rsidR="00041EAA" w:rsidRPr="00A9763A">
              <w:t>00kg</w:t>
            </w:r>
            <w:r w:rsidR="00041EAA" w:rsidRPr="003E116E">
              <w:t xml:space="preserve"> </w:t>
            </w:r>
            <w:r w:rsidRPr="003E116E">
              <w:t>a predprípravou na zapojenie ovládania hasiacej súpravy Bambi Bucket / Bambi Max</w:t>
            </w:r>
            <w:r w:rsidR="0099591F">
              <w:t xml:space="preserve"> s možnosťou použitia zmáčadla</w:t>
            </w:r>
            <w:r>
              <w:t>. Nákladový hák</w:t>
            </w:r>
            <w:r w:rsidRPr="003E116E">
              <w:t xml:space="preserve"> musí spĺňať požiadavky nariadenia Komisie (EÚ) č. 965/2012 v súlade s Prílohou VIII tohto nariadenia (Časť SPO), Pod-časť E (Osobitné požiadavky) – Oddiel I / Lety vrtuľníkov s vonkajším nákladom na popruhu (HESLO).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81661B4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78FC06D" w14:textId="77777777" w:rsidR="009C7F0C" w:rsidRPr="003E116E" w:rsidRDefault="009C7F0C" w:rsidP="009C7F0C"/>
        </w:tc>
      </w:tr>
      <w:tr w:rsidR="009C7F0C" w:rsidRPr="003E116E" w14:paraId="7B1996EA" w14:textId="00D5C1A9" w:rsidTr="00506592">
        <w:trPr>
          <w:trHeight w:val="160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9E1803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B015A54" w14:textId="10883E24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Palubné zdvíhacie zariadenie (palubný navijak)  s minimálnou nosnosťou 250 kg  certifikované pre lety s vonkajším ľudským nákladom, ktoré musí spĺňať požiadavky nariadenia Komisie (EÚ) č. 965/2012 z 5. októbra 2012, ktorým sa ustanovujú technické požiadavky a administratívne postupy týkajúce sa leteckej prevádzky podľa nariadenia Európskeho parlamentu a Rady (ES) č. 2018/1139 pre prevádzku podľa osobitných povolení v súlade s Prílohou V tohto nariadenia (Časť SPA) – Pod-časť I / Prevádzka vrtuľníkového zdvíhacieho zariadenia (HHO);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F3553A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3733362" w14:textId="77777777" w:rsidR="009C7F0C" w:rsidRPr="003E116E" w:rsidRDefault="009C7F0C" w:rsidP="009C7F0C"/>
        </w:tc>
      </w:tr>
      <w:tr w:rsidR="009C7F0C" w:rsidRPr="003E116E" w14:paraId="78224293" w14:textId="2A089305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F967D2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B4BED00" w14:textId="3440353E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Nášľapné lišty pre posádku a cestujúcich (step bar).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ACFFCCE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FCFAE3" w14:textId="77777777" w:rsidR="009C7F0C" w:rsidRPr="003E116E" w:rsidRDefault="009C7F0C" w:rsidP="009C7F0C"/>
        </w:tc>
      </w:tr>
      <w:tr w:rsidR="00723EFC" w:rsidRPr="00723EFC" w14:paraId="3644DDF3" w14:textId="77777777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A9F2CE9" w14:textId="77777777" w:rsidR="00723EFC" w:rsidRPr="00723EFC" w:rsidRDefault="00723EF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78AA8CF" w14:textId="0CA45C8A" w:rsidR="00723EFC" w:rsidRPr="00912B05" w:rsidRDefault="00723EF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912B05">
              <w:t xml:space="preserve">Predpríprava na systém na rýchle opustenie vrtuľníka pomocou lanovej techniky (fast roping </w:t>
            </w:r>
            <w:r w:rsidR="007745FC">
              <w:t xml:space="preserve">a </w:t>
            </w:r>
            <w:r w:rsidRPr="00912B05">
              <w:t>rappeling system) minimálne na jednej strane vrtuľníka;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D7ACF96" w14:textId="77777777" w:rsidR="00723EFC" w:rsidRPr="00723EFC" w:rsidRDefault="00723EF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B7A84C9" w14:textId="77777777" w:rsidR="00723EFC" w:rsidRPr="00723EFC" w:rsidRDefault="00723EFC"/>
        </w:tc>
      </w:tr>
      <w:tr w:rsidR="006F64AC" w:rsidRPr="00AA572B" w14:paraId="7D8AFB7A" w14:textId="77777777" w:rsidTr="00506592">
        <w:trPr>
          <w:trHeight w:val="318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EAAD30C" w14:textId="77777777" w:rsidR="006F64AC" w:rsidRPr="00AA572B" w:rsidRDefault="006F64A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CC5FA1E" w14:textId="18630D60" w:rsidR="006F64AC" w:rsidRPr="00912B05" w:rsidRDefault="006F64A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912B05">
              <w:t>Predpríprava na montáž svetlometu;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2193D18" w14:textId="77777777" w:rsidR="006F64AC" w:rsidRPr="00AA572B" w:rsidRDefault="006F64A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D49A6A6" w14:textId="77777777" w:rsidR="006F64AC" w:rsidRPr="00AA572B" w:rsidRDefault="006F64AC">
            <w:pPr>
              <w:jc w:val="center"/>
            </w:pPr>
          </w:p>
        </w:tc>
      </w:tr>
      <w:tr w:rsidR="009C7F0C" w:rsidRPr="00AA572B" w14:paraId="47BB3165" w14:textId="77777777" w:rsidTr="00506592">
        <w:trPr>
          <w:trHeight w:val="339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E31DDD6" w14:textId="77777777" w:rsidR="009C7F0C" w:rsidRPr="00AA572B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A181AE1" w14:textId="0919963A" w:rsidR="009C7F0C" w:rsidRPr="00912B05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912B05">
              <w:t xml:space="preserve">Predpríprava na montáž termo-vízneho zariadenia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9CC2D2B" w14:textId="77777777" w:rsidR="009C7F0C" w:rsidRPr="00AA572B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8ED6EA9" w14:textId="29B9C4C5" w:rsidR="009C7F0C" w:rsidRPr="00AA572B" w:rsidRDefault="009C7F0C" w:rsidP="00125961">
            <w:pPr>
              <w:jc w:val="center"/>
            </w:pPr>
          </w:p>
        </w:tc>
      </w:tr>
      <w:tr w:rsidR="009C7F0C" w:rsidRPr="00EC4289" w14:paraId="55C308DE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362CE06" w14:textId="77777777" w:rsidR="009C7F0C" w:rsidRPr="00EC4289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086B052" w14:textId="7E8A9B1B" w:rsidR="009C7F0C" w:rsidRPr="000907AB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0907AB">
              <w:t>Predpríprava na montáž pracoviska operátora v priestore pre cestujúcich</w:t>
            </w:r>
            <w:r w:rsidR="00AA572B" w:rsidRPr="000907AB">
              <w:t xml:space="preserve"> vrátane </w:t>
            </w:r>
            <w:r w:rsidR="00EC4289" w:rsidRPr="000907AB">
              <w:t>predprípravy na sedadlo operátora</w:t>
            </w:r>
            <w:r w:rsidR="007B421C" w:rsidRPr="000907AB">
              <w:t xml:space="preserve"> s </w:t>
            </w:r>
            <w:r w:rsidR="00612746" w:rsidRPr="000907AB">
              <w:t>možnosťou</w:t>
            </w:r>
            <w:r w:rsidR="007B421C" w:rsidRPr="000907AB">
              <w:t xml:space="preserve"> nahrávania dát z</w:t>
            </w:r>
            <w:r w:rsidR="00612746" w:rsidRPr="000907AB">
              <w:t> termovízneho zariadenia</w:t>
            </w:r>
            <w:r w:rsidRPr="000907AB">
              <w:t>;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A270218" w14:textId="77777777" w:rsidR="009C7F0C" w:rsidRPr="00EC4289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88376D" w14:textId="0753F9E3" w:rsidR="009C7F0C" w:rsidRPr="00EC4289" w:rsidRDefault="009C7F0C" w:rsidP="00125961">
            <w:pPr>
              <w:jc w:val="center"/>
            </w:pPr>
          </w:p>
        </w:tc>
      </w:tr>
      <w:tr w:rsidR="009C7F0C" w:rsidRPr="00EC4289" w14:paraId="68786C9A" w14:textId="7531A8A9" w:rsidTr="00506592">
        <w:trPr>
          <w:trHeight w:val="389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560F624" w14:textId="77777777" w:rsidR="009C7F0C" w:rsidRPr="00EC4289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3CF9CC5" w14:textId="7058346B" w:rsidR="009C7F0C" w:rsidRPr="000907AB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0907AB">
              <w:t>Predpríprava na vybavenie na medicínsky prevoz pacientov (EMS)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EBDF54D" w14:textId="77777777" w:rsidR="009C7F0C" w:rsidRPr="00EC4289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D203F34" w14:textId="3E287DB7" w:rsidR="009C7F0C" w:rsidRPr="00EC4289" w:rsidRDefault="009C7F0C" w:rsidP="00F36E41">
            <w:pPr>
              <w:jc w:val="center"/>
            </w:pPr>
          </w:p>
        </w:tc>
      </w:tr>
      <w:tr w:rsidR="00D521F1" w:rsidRPr="003E116E" w14:paraId="139A09CA" w14:textId="7777777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B69C75E" w14:textId="77777777" w:rsidR="00D521F1" w:rsidRPr="003E116E" w:rsidRDefault="00D521F1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4124C72" w14:textId="77777777" w:rsidR="00D521F1" w:rsidRPr="006217DE" w:rsidRDefault="00D521F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6217DE">
              <w:t>Pozemné náradie / vybavenie pre manipuláciu a presun vrtuľníka.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D0B8F73" w14:textId="77777777" w:rsidR="00D521F1" w:rsidRPr="003E116E" w:rsidRDefault="00D521F1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F8B070A" w14:textId="77777777" w:rsidR="00D521F1" w:rsidRPr="003E116E" w:rsidRDefault="00D521F1"/>
        </w:tc>
      </w:tr>
      <w:tr w:rsidR="009C7F0C" w:rsidRPr="003E116E" w14:paraId="58E4620D" w14:textId="7096B837" w:rsidTr="00506592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795D530" w14:textId="03C8CAD0" w:rsidR="009C7F0C" w:rsidRPr="000A133C" w:rsidRDefault="009C7F0C" w:rsidP="009C7F0C">
            <w:pPr>
              <w:rPr>
                <w:b/>
              </w:rPr>
            </w:pPr>
            <w:r w:rsidRPr="000A133C">
              <w:rPr>
                <w:b/>
              </w:rPr>
              <w:t>1.</w:t>
            </w:r>
            <w:r w:rsidRPr="000A133C">
              <w:rPr>
                <w:b/>
                <w:bCs/>
              </w:rPr>
              <w:t>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A206262" w14:textId="77777777" w:rsidR="009C7F0C" w:rsidRPr="000A133C" w:rsidRDefault="009C7F0C" w:rsidP="009C7F0C">
            <w:pPr>
              <w:rPr>
                <w:b/>
              </w:rPr>
            </w:pPr>
            <w:r w:rsidRPr="000A133C">
              <w:rPr>
                <w:b/>
              </w:rPr>
              <w:t>Minimálne výkonnostné charakteristiky vrtuľníka s ohľadom na plnenie kritických misií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76B428A" w14:textId="4FF0E5F0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1261B0D" w14:textId="67B20878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6F653425" w14:textId="505DBFB2" w:rsidTr="00B9205D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E6DCE62" w14:textId="06D305DA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59347C4" w14:textId="60469E48" w:rsidR="009C7F0C" w:rsidRPr="003E116E" w:rsidRDefault="009C7F0C" w:rsidP="009C7F0C">
            <w:r w:rsidRPr="003E116E">
              <w:t xml:space="preserve">Vrtuľník špecifikovaný a vybavený </w:t>
            </w:r>
            <w:r w:rsidRPr="00926369">
              <w:t xml:space="preserve">podľa </w:t>
            </w:r>
            <w:r w:rsidRPr="0099591F">
              <w:t>bodov 1.1-1.2</w:t>
            </w:r>
            <w:r w:rsidRPr="00926369">
              <w:t>.</w:t>
            </w:r>
            <w:r w:rsidRPr="003E116E">
              <w:t xml:space="preserve"> musí byť schopný plniť nasledujúce kritické misie bez možnosti medzipristátia za účelom doplnenia paliva pri zložení posádky pilot a operátor (každý o hmotnosti 85kg):</w:t>
            </w:r>
            <w:r>
              <w:t xml:space="preserve">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E34EC98" w14:textId="72EA88E4" w:rsidR="009C7F0C" w:rsidRPr="003E116E" w:rsidRDefault="00B9205D" w:rsidP="000D465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790030E" w14:textId="18C909F8" w:rsidR="009C7F0C" w:rsidRPr="003E116E" w:rsidRDefault="00B9205D" w:rsidP="000D465C">
            <w:pPr>
              <w:jc w:val="center"/>
            </w:pPr>
            <w:r>
              <w:t>N/A</w:t>
            </w:r>
          </w:p>
        </w:tc>
      </w:tr>
      <w:tr w:rsidR="002E646A" w:rsidRPr="003E116E" w14:paraId="027B5E86" w14:textId="77777777" w:rsidTr="00506592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42442AC" w14:textId="77777777" w:rsidR="002E646A" w:rsidRPr="003E116E" w:rsidRDefault="002E646A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E1E9D05" w14:textId="77777777" w:rsidR="002E646A" w:rsidRPr="003E116E" w:rsidRDefault="002E646A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 xml:space="preserve">Musí byť schopný preletu na miesto zásahu vzdialeného od miesta štartu 90NM, na tomto mieste vykonať činnosť s bremenom o hmotnosti 3100 kg po dobu minimálne  </w:t>
            </w:r>
            <w:r>
              <w:t>9</w:t>
            </w:r>
            <w:r w:rsidRPr="003E116E">
              <w:t>0 minút</w:t>
            </w:r>
            <w:r>
              <w:t xml:space="preserve"> (akceptovateľná </w:t>
            </w:r>
            <w:r w:rsidRPr="003E116E">
              <w:t>tolerancia -5%</w:t>
            </w:r>
            <w:r>
              <w:t>)</w:t>
            </w:r>
            <w:r w:rsidRPr="003E116E">
              <w:t xml:space="preserve"> a následne preletieť vzdialenosť minimálne 60NM a pristáť s 20 minútovou konečnou zásobou paliva (podmienky: ISA +10 C, </w:t>
            </w:r>
            <w:r>
              <w:t>vzlet a pristátie výška 300m nad hladinou mora/</w:t>
            </w:r>
            <w:r w:rsidRPr="003E116E">
              <w:t xml:space="preserve"> výška letu </w:t>
            </w:r>
            <w:r>
              <w:t>600m</w:t>
            </w:r>
            <w:r w:rsidRPr="003E116E">
              <w:t xml:space="preserve"> </w:t>
            </w:r>
            <w:r>
              <w:t>nad hladinou mora</w:t>
            </w:r>
            <w:r w:rsidRPr="003E116E">
              <w:t>).</w:t>
            </w:r>
            <w:r>
              <w:t xml:space="preserve">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77AAF2B" w14:textId="77777777" w:rsidR="002E646A" w:rsidRPr="003E116E" w:rsidRDefault="002E646A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89EE31A" w14:textId="77777777" w:rsidR="002E646A" w:rsidRPr="003E116E" w:rsidRDefault="002E646A"/>
        </w:tc>
      </w:tr>
      <w:tr w:rsidR="009C7F0C" w:rsidRPr="003E116E" w14:paraId="48DAF979" w14:textId="2AD1FF70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88E60BC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921D85A" w14:textId="1CC4D330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Musí byť schopný prepraviť 1</w:t>
            </w:r>
            <w:r>
              <w:t>5</w:t>
            </w:r>
            <w:r w:rsidRPr="003E116E">
              <w:t xml:space="preserve"> </w:t>
            </w:r>
            <w:r>
              <w:t>osôb</w:t>
            </w:r>
            <w:r w:rsidRPr="003E116E">
              <w:t xml:space="preserve"> (každý s hmotnosťou 100kg) na vzdialenosť 280NM a pristáť s 30 minútovou konečnou zásobou paliva (podmienky: ISA +10 C, </w:t>
            </w:r>
            <w:r>
              <w:t>vzlet a pristátie výška 300m nad hladinou mora /</w:t>
            </w:r>
            <w:r w:rsidRPr="003E116E">
              <w:t xml:space="preserve">výška letu </w:t>
            </w:r>
            <w:r>
              <w:t>600m</w:t>
            </w:r>
            <w:r w:rsidRPr="003E116E">
              <w:t xml:space="preserve"> </w:t>
            </w:r>
            <w:r>
              <w:t>nad hladinou mora</w:t>
            </w:r>
            <w:r w:rsidRPr="003E116E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275B630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5412CE0" w14:textId="77777777" w:rsidR="009C7F0C" w:rsidRPr="003E116E" w:rsidRDefault="009C7F0C" w:rsidP="009C7F0C"/>
        </w:tc>
      </w:tr>
      <w:tr w:rsidR="009C7F0C" w:rsidRPr="003E116E" w14:paraId="65DDEF0F" w14:textId="63F6FC86" w:rsidTr="00506592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8F8916C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2EFDDA3" w14:textId="59B55631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 xml:space="preserve">Vrtuľník musí byť schopný visu bez vplyvu prízemného efektu pri použití podvesného zariadenia a HHO (podmienky: ISA, výška letu </w:t>
            </w:r>
            <w:r>
              <w:t>2700m nad morom</w:t>
            </w:r>
            <w:r w:rsidRPr="003E116E">
              <w:t>)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716844A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5429A84" w14:textId="77777777" w:rsidR="009C7F0C" w:rsidRPr="003E116E" w:rsidRDefault="009C7F0C" w:rsidP="009C7F0C"/>
        </w:tc>
      </w:tr>
    </w:tbl>
    <w:p w14:paraId="5BCC9BA4" w14:textId="77777777" w:rsidR="00506592" w:rsidRPr="001535CC" w:rsidRDefault="00506592">
      <w:pPr>
        <w:rPr>
          <w:sz w:val="2"/>
          <w:szCs w:val="2"/>
        </w:rPr>
      </w:pPr>
      <w:r w:rsidRPr="001535CC">
        <w:rPr>
          <w:sz w:val="2"/>
          <w:szCs w:val="2"/>
        </w:rP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9C7F0C" w:rsidRPr="003E116E" w14:paraId="6FD691A7" w14:textId="372E7AC4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0E290D09" w14:textId="7D73BAA7" w:rsidR="009C7F0C" w:rsidRPr="00244882" w:rsidRDefault="009C7F0C" w:rsidP="009C7F0C">
            <w:pPr>
              <w:rPr>
                <w:b/>
              </w:rPr>
            </w:pPr>
            <w:r w:rsidRPr="00244882">
              <w:rPr>
                <w:b/>
              </w:rPr>
              <w:t>1.</w:t>
            </w:r>
            <w:r w:rsidRPr="00244882">
              <w:rPr>
                <w:b/>
                <w:bCs/>
              </w:rPr>
              <w:t>4</w:t>
            </w:r>
            <w:r w:rsidRPr="00244882">
              <w:rPr>
                <w:b/>
              </w:rPr>
              <w:t>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7E5CC0A" w14:textId="77777777" w:rsidR="009C7F0C" w:rsidRPr="00244882" w:rsidRDefault="009C7F0C" w:rsidP="009C7F0C">
            <w:pPr>
              <w:rPr>
                <w:b/>
              </w:rPr>
            </w:pPr>
            <w:r w:rsidRPr="00244882">
              <w:rPr>
                <w:b/>
              </w:rPr>
              <w:t>Dokumentácia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5D17732" w14:textId="0EF10A81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D288F9E" w14:textId="502CA565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453C33C3" w14:textId="2BD8A72F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F74201F" w14:textId="017C5776" w:rsidR="009C7F0C" w:rsidRPr="003E116E" w:rsidRDefault="009C7F0C" w:rsidP="009C7F0C">
            <w:r w:rsidRPr="003E116E">
              <w:t>1.</w:t>
            </w:r>
            <w:r>
              <w:t>4</w:t>
            </w:r>
            <w:r w:rsidRPr="003E116E">
              <w:t>.1.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500ECBF" w14:textId="5F5D6E77" w:rsidR="009C7F0C" w:rsidRPr="003E116E" w:rsidRDefault="009C7F0C" w:rsidP="009C7F0C">
            <w:r w:rsidRPr="003E116E">
              <w:t>Technická dokumentácia vrtuľníka v predpísanom rozsahu: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F875106" w14:textId="04560B73" w:rsidR="009C7F0C" w:rsidRPr="003E116E" w:rsidRDefault="009C7F0C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1929130" w14:textId="7401F00C" w:rsidR="009C7F0C" w:rsidRPr="003E116E" w:rsidRDefault="009C7F0C" w:rsidP="009C7F0C">
            <w:pPr>
              <w:jc w:val="center"/>
            </w:pPr>
            <w:r>
              <w:t>N/A</w:t>
            </w:r>
          </w:p>
        </w:tc>
      </w:tr>
      <w:tr w:rsidR="009C7F0C" w:rsidRPr="003E116E" w14:paraId="4C3DC9FD" w14:textId="5ED8B37B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9A9EDA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3CCD0F6" w14:textId="57A0C518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technická dokumentácia vrtuľníka a pohonných jednotiek,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37936F3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A6A55BE" w14:textId="77777777" w:rsidR="009C7F0C" w:rsidRPr="003E116E" w:rsidRDefault="009C7F0C" w:rsidP="009C7F0C"/>
        </w:tc>
      </w:tr>
      <w:tr w:rsidR="009C7F0C" w:rsidRPr="003E116E" w14:paraId="1147F652" w14:textId="1C682E9F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97AD43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82C0BA2" w14:textId="26981787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katalóg náhradných dielov,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CC734F8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3D14002" w14:textId="77777777" w:rsidR="009C7F0C" w:rsidRPr="003E116E" w:rsidRDefault="009C7F0C" w:rsidP="009C7F0C"/>
        </w:tc>
      </w:tr>
      <w:tr w:rsidR="009C7F0C" w:rsidRPr="003E116E" w14:paraId="005B58AC" w14:textId="6D917A0B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0C174AB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8A58588" w14:textId="1A9390B0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elektrické schémy napájania a prístrojového  vybavenia,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00A233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103F8BA" w14:textId="77777777" w:rsidR="009C7F0C" w:rsidRPr="003E116E" w:rsidRDefault="009C7F0C" w:rsidP="009C7F0C"/>
        </w:tc>
      </w:tr>
      <w:tr w:rsidR="009C7F0C" w:rsidRPr="003E116E" w14:paraId="52E08A16" w14:textId="1069AD4C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B655F4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B05FC3F" w14:textId="0501C309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popisy špeciálneho vybavenia,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FAAB4A1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129F927" w14:textId="77777777" w:rsidR="009C7F0C" w:rsidRPr="003E116E" w:rsidRDefault="009C7F0C" w:rsidP="009C7F0C"/>
        </w:tc>
      </w:tr>
      <w:tr w:rsidR="009C7F0C" w:rsidRPr="003E116E" w14:paraId="062CBCFA" w14:textId="02482985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B1E42B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2F310D9" w14:textId="3EA9B972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príručky pre technickú údržbu a inštaláciu,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1DA138C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6D951B" w14:textId="77777777" w:rsidR="009C7F0C" w:rsidRPr="003E116E" w:rsidRDefault="009C7F0C" w:rsidP="009C7F0C"/>
        </w:tc>
      </w:tr>
      <w:tr w:rsidR="009C7F0C" w:rsidRPr="003E116E" w14:paraId="32ECDE1C" w14:textId="77FDF2B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5A717F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1C11B90" w14:textId="6D6A4D3E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letová príručka,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84B118B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4555961" w14:textId="77777777" w:rsidR="009C7F0C" w:rsidRPr="003E116E" w:rsidRDefault="009C7F0C" w:rsidP="009C7F0C"/>
        </w:tc>
      </w:tr>
      <w:tr w:rsidR="009C7F0C" w:rsidRPr="003E116E" w14:paraId="1AF21AA4" w14:textId="3952C4AA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4119F21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3128F59" w14:textId="134B9942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základný zoznam minimálneho vybavenia (MMEL),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A124BC9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74F9336" w14:textId="77777777" w:rsidR="009C7F0C" w:rsidRPr="003E116E" w:rsidRDefault="009C7F0C" w:rsidP="009C7F0C"/>
        </w:tc>
      </w:tr>
      <w:tr w:rsidR="009C7F0C" w:rsidRPr="003E116E" w14:paraId="05055367" w14:textId="02CF5636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4F4B708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B1E8340" w14:textId="6E152162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zoznam servisných bulletinov a zmenovú  službu,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C9E03D1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72B160E" w14:textId="77777777" w:rsidR="009C7F0C" w:rsidRPr="003E116E" w:rsidRDefault="009C7F0C" w:rsidP="009C7F0C"/>
        </w:tc>
      </w:tr>
      <w:tr w:rsidR="009C7F0C" w:rsidRPr="003E116E" w14:paraId="34C3C0E9" w14:textId="7AF9F904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85D4E3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E8F605C" w14:textId="4841CFE0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všetky dokumenty potrebné na zápis vrtuľníka do leteckého registra Slovenskej republiky,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D70A056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D30ECE" w14:textId="77777777" w:rsidR="009C7F0C" w:rsidRPr="003E116E" w:rsidRDefault="009C7F0C" w:rsidP="009C7F0C"/>
        </w:tc>
      </w:tr>
      <w:tr w:rsidR="009C7F0C" w:rsidRPr="003E116E" w14:paraId="6B12ED19" w14:textId="55EBD485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4CC70ED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2151C79" w14:textId="7BA87675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kópie certifikátov hlučnosti, exportné osvedčenie, typový certifikát, technické údaje a údaje o rádiovom zariadení,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EF228C5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344CA6E" w14:textId="77777777" w:rsidR="009C7F0C" w:rsidRPr="003E116E" w:rsidRDefault="009C7F0C" w:rsidP="009C7F0C"/>
        </w:tc>
      </w:tr>
      <w:tr w:rsidR="009C7F0C" w:rsidRPr="003E116E" w14:paraId="7E9E02A5" w14:textId="1116CF2E" w:rsidTr="2309892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01EC8A0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8037538" w14:textId="39261E51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Software na online sledovanie všetkých servisných údajov (Maintenance Data) vychádzajúci z dokumentácie vrtuľníka, ktorý je chránený šifrovaním a heslom.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7B4D00B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316DCCC" w14:textId="77777777" w:rsidR="009C7F0C" w:rsidRPr="003E116E" w:rsidRDefault="009C7F0C" w:rsidP="009C7F0C"/>
        </w:tc>
      </w:tr>
      <w:tr w:rsidR="009C7F0C" w:rsidRPr="003E116E" w14:paraId="7EEA4576" w14:textId="0F2143B9" w:rsidTr="2309892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ED86D2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FE12D25" w14:textId="0C87A7FE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uchádzač je povinný v ponuke predložiť popisy a technické údaje ponúkaných motorov a doplňujúce informačné materiály.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C8D9718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A2FB9DF" w14:textId="77777777" w:rsidR="009C7F0C" w:rsidRPr="003E116E" w:rsidRDefault="009C7F0C" w:rsidP="009C7F0C"/>
        </w:tc>
      </w:tr>
      <w:tr w:rsidR="009C7F0C" w:rsidRPr="003E116E" w14:paraId="185A2D77" w14:textId="63FA5330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C77C696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A0A58F6" w14:textId="1C146505" w:rsidR="009C7F0C" w:rsidRPr="003E116E" w:rsidRDefault="009C7F0C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E116E">
              <w:t>jazyk požadovanej dokumentácie: anglický.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A03A192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556349A" w14:textId="77777777" w:rsidR="009C7F0C" w:rsidRPr="003E116E" w:rsidRDefault="009C7F0C" w:rsidP="009C7F0C"/>
        </w:tc>
      </w:tr>
      <w:tr w:rsidR="009C7F0C" w:rsidRPr="003E116E" w14:paraId="37432EEF" w14:textId="77777777" w:rsidTr="23098925">
        <w:trPr>
          <w:trHeight w:val="96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ABFB9AE" w14:textId="77777777" w:rsidR="009C7F0C" w:rsidRPr="003E116E" w:rsidRDefault="009C7F0C" w:rsidP="009C7F0C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7EF1E70" w14:textId="63036B33" w:rsidR="009C7F0C" w:rsidRDefault="377087ED" w:rsidP="009C7F0C">
            <w:r>
              <w:t>Požiadavky na predloženie dokumentácie:</w:t>
            </w:r>
          </w:p>
          <w:p w14:paraId="3B50783C" w14:textId="52E05111" w:rsidR="009C7F0C" w:rsidRDefault="377087ED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2 rovnopisy v prípade listinných dokumentov</w:t>
            </w:r>
          </w:p>
          <w:p w14:paraId="4854B439" w14:textId="2928888E" w:rsidR="009C7F0C" w:rsidRDefault="377087ED" w:rsidP="009C7F0C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2 jedinečné prístupy v prípade elektronických dokumentov</w:t>
            </w:r>
          </w:p>
          <w:p w14:paraId="28434245" w14:textId="0347BCEA" w:rsidR="009C7F0C" w:rsidRPr="005D56CA" w:rsidRDefault="3FEC1945" w:rsidP="009C7F0C">
            <w:r>
              <w:t>Uchádzač</w:t>
            </w:r>
            <w:r w:rsidR="377087ED">
              <w:t xml:space="preserve"> berie na vedomie, že </w:t>
            </w:r>
            <w:r w:rsidR="00411C92">
              <w:t xml:space="preserve">verejný obstarávateľ </w:t>
            </w:r>
            <w:r w:rsidR="377087ED">
              <w:t xml:space="preserve">je povinný predkladanú dokumentáciu poskytnúť aj Národnej dozornej autorite podľa osobitného predpisu. 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75226DC" w14:textId="77777777" w:rsidR="009C7F0C" w:rsidRPr="003E116E" w:rsidRDefault="009C7F0C" w:rsidP="009C7F0C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5A99EEF" w14:textId="77777777" w:rsidR="009C7F0C" w:rsidRPr="00750B7B" w:rsidRDefault="009C7F0C" w:rsidP="23098925"/>
        </w:tc>
      </w:tr>
      <w:tr w:rsidR="00E65B46" w:rsidRPr="003E116E" w14:paraId="026CFCF2" w14:textId="77777777" w:rsidTr="23098925">
        <w:trPr>
          <w:trHeight w:val="584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6AD477B" w14:textId="77777777" w:rsidR="00E65B46" w:rsidRPr="003E116E" w:rsidRDefault="00E65B46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09BFBC6" w14:textId="5BF6587F" w:rsidR="00E65B46" w:rsidRPr="007A651C" w:rsidRDefault="11C87950" w:rsidP="23098925">
            <w:r>
              <w:t>V cene vrtuľníka je zahrnutá aj aktualizácia dokumentácie, zmenová služba, zasielanie bulletinov, na obdobie 4 rokov od odovzdania vrtuľníka do prevádzky (</w:t>
            </w:r>
            <w:r w:rsidR="40DEC28F">
              <w:t>ak k aktualizácii týchto dokumentov dôjde</w:t>
            </w:r>
            <w:r>
              <w:t>).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B169658" w14:textId="77777777" w:rsidR="00E65B46" w:rsidRPr="003E116E" w:rsidRDefault="00E65B46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C92AFBE" w14:textId="77777777" w:rsidR="00E65B46" w:rsidRPr="003E116E" w:rsidRDefault="00E65B46"/>
        </w:tc>
      </w:tr>
      <w:tr w:rsidR="00432005" w:rsidRPr="003E116E" w14:paraId="4FB5FB08" w14:textId="42E66546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652984F" w14:textId="0C6A07E7" w:rsidR="00432005" w:rsidRPr="003E116E" w:rsidRDefault="2578C9B0" w:rsidP="00432005">
            <w:r>
              <w:t>1.4.2.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E24AEEC" w14:textId="77777777" w:rsidR="00432005" w:rsidRDefault="2578C9B0" w:rsidP="00432005">
            <w:r>
              <w:t>Uchádzač v ponuke (v zozname)  uvedie:</w:t>
            </w:r>
          </w:p>
          <w:p w14:paraId="66B0629E" w14:textId="77777777" w:rsidR="00432005" w:rsidRDefault="2578C9B0" w:rsidP="0043200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úplný zoznam ponúkanej dokumentácie, ktorá bude dodaná s vrtuľníkom.</w:t>
            </w:r>
          </w:p>
          <w:p w14:paraId="59A9F7BF" w14:textId="70331145" w:rsidR="00432005" w:rsidRPr="003E116E" w:rsidRDefault="2578C9B0" w:rsidP="0043200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spôsob aktualizácie dokumentácie.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8924D8D" w14:textId="0B8B7C09" w:rsidR="00432005" w:rsidRPr="003E116E" w:rsidRDefault="2578C9B0" w:rsidP="0043200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BC8002E" w14:textId="01220E1C" w:rsidR="00432005" w:rsidRPr="003E116E" w:rsidRDefault="2578C9B0" w:rsidP="00432005">
            <w:pPr>
              <w:jc w:val="center"/>
            </w:pPr>
            <w:r>
              <w:t>N/A</w:t>
            </w:r>
          </w:p>
        </w:tc>
      </w:tr>
    </w:tbl>
    <w:p w14:paraId="3A1B6DB4" w14:textId="77777777" w:rsidR="00C1042B" w:rsidRDefault="00C1042B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809"/>
        <w:gridCol w:w="1434"/>
        <w:gridCol w:w="4529"/>
      </w:tblGrid>
      <w:tr w:rsidR="009C7F0C" w:rsidRPr="003E116E" w14:paraId="3AA51BA0" w14:textId="1EFB9715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E6E6B1D" w14:textId="7B77B303" w:rsidR="009C7F0C" w:rsidRPr="007A651C" w:rsidRDefault="377087ED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1.5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D102F46" w14:textId="77777777" w:rsidR="009C7F0C" w:rsidRPr="007A651C" w:rsidRDefault="377087ED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Záruka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0F24DF3" w14:textId="5ABD77FD" w:rsidR="009C7F0C" w:rsidRPr="003E116E" w:rsidRDefault="377087ED" w:rsidP="009C7F0C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4DFB3CE" w14:textId="31B10D70" w:rsidR="009C7F0C" w:rsidRPr="003E116E" w:rsidRDefault="377087ED" w:rsidP="009C7F0C">
            <w:pPr>
              <w:jc w:val="center"/>
            </w:pPr>
            <w:r>
              <w:t>N/A</w:t>
            </w:r>
          </w:p>
        </w:tc>
      </w:tr>
      <w:tr w:rsidR="009C2175" w:rsidRPr="003E116E" w14:paraId="074472EA" w14:textId="4C509751" w:rsidTr="2309892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F0CD59A" w14:textId="04848475" w:rsidR="009C2175" w:rsidRPr="00535A81" w:rsidRDefault="7E4A3E6F" w:rsidP="009C2175">
            <w:r>
              <w:t>1.5.1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A6B536D" w14:textId="14C558BB" w:rsidR="009C2175" w:rsidRPr="00535A81" w:rsidRDefault="09787CFA" w:rsidP="009C2175">
            <w:r>
              <w:t xml:space="preserve">Verejný obstarávateľ </w:t>
            </w:r>
            <w:r w:rsidR="7E4A3E6F">
              <w:t>požaduje na vrtuľník bez inštalovaného prídavného a voliteľného vybavenia záruku v trvaní minimálne 36 mesiacov, resp. odlietaných 2 000 letových hodín, podľa toho, ktorá skutočnosť nastane skôr.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26C7EAD" w14:textId="7425CB71" w:rsidR="009C2175" w:rsidRPr="003E116E" w:rsidRDefault="7E4A3E6F" w:rsidP="009C217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AC9D844" w14:textId="68FAAAA8" w:rsidR="009C2175" w:rsidRPr="003E116E" w:rsidRDefault="7E4A3E6F" w:rsidP="009C2175">
            <w:pPr>
              <w:jc w:val="center"/>
            </w:pPr>
            <w:r>
              <w:t>N/A</w:t>
            </w:r>
          </w:p>
        </w:tc>
      </w:tr>
      <w:tr w:rsidR="009C2175" w:rsidRPr="003E116E" w14:paraId="7636DDF3" w14:textId="77777777" w:rsidTr="23098925">
        <w:trPr>
          <w:trHeight w:val="59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C719937" w14:textId="0956B998" w:rsidR="009C2175" w:rsidRPr="00485A25" w:rsidRDefault="7E4A3E6F" w:rsidP="009C2175">
            <w:r>
              <w:t>1.5.2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D0F9BE3" w14:textId="14895FE4" w:rsidR="009C2175" w:rsidRPr="00485A25" w:rsidRDefault="09787CFA" w:rsidP="009C2175">
            <w:r>
              <w:t xml:space="preserve">Verejný obstarávateľ </w:t>
            </w:r>
            <w:r w:rsidR="7E4A3E6F">
              <w:t>požaduje na prídavné a voliteľné zariadenia, doplnkové vybavenie, náradie, pozemné vybavenie a diagnostické zariadenia záruku v trvaní minimálne 12 mesiacov.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ADC2330" w14:textId="7371CB91" w:rsidR="009C2175" w:rsidRPr="003E116E" w:rsidRDefault="7E4A3E6F" w:rsidP="009C2175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A3ECC78" w14:textId="6F9B6006" w:rsidR="009C2175" w:rsidRPr="003E116E" w:rsidRDefault="7E4A3E6F" w:rsidP="009C2175">
            <w:pPr>
              <w:jc w:val="center"/>
            </w:pPr>
            <w:r>
              <w:t>N/A</w:t>
            </w:r>
          </w:p>
        </w:tc>
      </w:tr>
      <w:tr w:rsidR="00AB4A14" w:rsidRPr="003E116E" w14:paraId="5E038019" w14:textId="77777777" w:rsidTr="23098925">
        <w:trPr>
          <w:trHeight w:val="59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05FA308" w14:textId="65B1AA65" w:rsidR="00AB4A14" w:rsidRPr="00485A25" w:rsidRDefault="00AB4A14" w:rsidP="00AB4A14">
            <w:r>
              <w:t>1.5.3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3E2D8F2" w14:textId="77777777" w:rsidR="00CC068A" w:rsidRPr="005B5B64" w:rsidRDefault="101B452D" w:rsidP="23098925">
            <w:r>
              <w:t>Uchádzač je povinný v záručných podmienkach uviesť lehoty na odstránenie vád predmetu plnenia. Minimálne požiadavky verejného obstarávateľa sú nasledovné:</w:t>
            </w:r>
          </w:p>
          <w:p w14:paraId="50A97BFA" w14:textId="59D33565" w:rsidR="00CC068A" w:rsidRPr="005B5B64" w:rsidRDefault="101B452D" w:rsidP="23098925">
            <w:pPr>
              <w:pStyle w:val="ListParagraph"/>
              <w:numPr>
                <w:ilvl w:val="0"/>
                <w:numId w:val="36"/>
              </w:numPr>
            </w:pPr>
            <w:r>
              <w:t>vada vedúca k stavu AOG (vada znemožňujúca bezpečnú alebo schválenú prevádzku vrtuľníka):</w:t>
            </w:r>
          </w:p>
          <w:p w14:paraId="11060B47" w14:textId="1E669179" w:rsidR="00CC068A" w:rsidRPr="005B5B64" w:rsidRDefault="101B452D" w:rsidP="23098925">
            <w:pPr>
              <w:pStyle w:val="ListParagraph"/>
              <w:numPr>
                <w:ilvl w:val="0"/>
                <w:numId w:val="38"/>
              </w:numPr>
            </w:pPr>
            <w:r>
              <w:t>začatie riešenia vady bezodkladne, najneskôr do 24 hodín od jej oznámenia,</w:t>
            </w:r>
          </w:p>
          <w:p w14:paraId="2FEB5406" w14:textId="1A5769E2" w:rsidR="00CC068A" w:rsidRPr="005B5B64" w:rsidRDefault="101B452D" w:rsidP="23098925">
            <w:pPr>
              <w:pStyle w:val="ListParagraph"/>
              <w:numPr>
                <w:ilvl w:val="0"/>
                <w:numId w:val="38"/>
              </w:numPr>
            </w:pPr>
            <w:r>
              <w:t>odstránenie vady alebo zabezpečenie prevádzkyschopného stavu najneskôr do 15 kalendárnych dní, pokiaľ výrobcom schválený technologický postup nevyžaduje dlhší čas;</w:t>
            </w:r>
          </w:p>
          <w:p w14:paraId="72032A9E" w14:textId="53348D11" w:rsidR="00CC068A" w:rsidRPr="005B5B64" w:rsidRDefault="101B452D" w:rsidP="23098925">
            <w:pPr>
              <w:pStyle w:val="ListParagraph"/>
              <w:numPr>
                <w:ilvl w:val="0"/>
                <w:numId w:val="36"/>
              </w:numPr>
            </w:pPr>
            <w:r>
              <w:t>vada nevedúca k stavu AOG (vada umožňujúca pokračovanie v schválenej prevádzke za uplatnenia schválených prevádzkových obmedzení):</w:t>
            </w:r>
          </w:p>
          <w:p w14:paraId="7E86D154" w14:textId="48268C34" w:rsidR="00CC068A" w:rsidRPr="005B5B64" w:rsidRDefault="101B452D" w:rsidP="23098925">
            <w:pPr>
              <w:pStyle w:val="ListParagraph"/>
              <w:numPr>
                <w:ilvl w:val="0"/>
                <w:numId w:val="41"/>
              </w:numPr>
            </w:pPr>
            <w:r>
              <w:t>odstránenie vady najneskôr v lehote do 30 kalendárnych dní;</w:t>
            </w:r>
          </w:p>
          <w:p w14:paraId="15196CF1" w14:textId="132D0805" w:rsidR="00CC068A" w:rsidRPr="005B5B64" w:rsidRDefault="101B452D" w:rsidP="23098925">
            <w:pPr>
              <w:pStyle w:val="ListParagraph"/>
              <w:numPr>
                <w:ilvl w:val="0"/>
                <w:numId w:val="41"/>
              </w:numPr>
            </w:pPr>
            <w:r>
              <w:t>ak sa počas tejto lehoty v dôsledku vyčerpania podmienok a časových obmedzení pre pokračovanie v prevádzke s nefunkčnými systémami alebo zariadeniami stane ďalšia prevádzka vrtuľníka neprípustnou a vrtuľník prejde do stavu AOG, odo dňa vzniku tohto stavu sa uplatňuje režim podľa bodu (a).</w:t>
            </w:r>
          </w:p>
          <w:p w14:paraId="0B7522E9" w14:textId="77777777" w:rsidR="00CC068A" w:rsidRPr="005B5B64" w:rsidRDefault="00CC068A" w:rsidP="23098925"/>
          <w:p w14:paraId="27C8F174" w14:textId="3EF3F59B" w:rsidR="00CC068A" w:rsidRDefault="101B452D" w:rsidP="00CC068A">
            <w:r>
              <w:t xml:space="preserve">Konkrétne postupy a lehoty odstránenia vád budú upravené v záručných podmienkach výrobcu a v </w:t>
            </w:r>
            <w:r w:rsidR="00DA37DB">
              <w:t xml:space="preserve">čiastkovej </w:t>
            </w:r>
            <w:r>
              <w:t>zmluve.</w:t>
            </w:r>
          </w:p>
          <w:p w14:paraId="7FFE3B93" w14:textId="77777777" w:rsidR="00AB4A14" w:rsidRPr="00CC068A" w:rsidRDefault="00AB4A14" w:rsidP="00AB4A14"/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7407627" w14:textId="61FECB61" w:rsidR="00AB4A14" w:rsidRDefault="00AB4A14" w:rsidP="00AB4A14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01AAD4" w14:textId="06CD40CD" w:rsidR="00AB4A14" w:rsidRDefault="00AB4A14" w:rsidP="00AB4A14">
            <w:pPr>
              <w:jc w:val="center"/>
            </w:pPr>
            <w:r>
              <w:t>N/A</w:t>
            </w:r>
          </w:p>
        </w:tc>
      </w:tr>
      <w:tr w:rsidR="00AB4A14" w:rsidRPr="003E116E" w14:paraId="3DD90071" w14:textId="7777777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82FD6C8" w14:textId="77777777" w:rsidR="00AB4A14" w:rsidRPr="007134BE" w:rsidRDefault="00AB4A14" w:rsidP="00AB4A14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1.6.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E4F8290" w14:textId="77777777" w:rsidR="00AB4A14" w:rsidRPr="007134BE" w:rsidRDefault="00AB4A14" w:rsidP="00AB4A14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Zaškolenie a výcvik personálu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6B5081DC" w14:textId="7ED45718" w:rsidR="00AB4A14" w:rsidRPr="003E116E" w:rsidRDefault="00AB4A14" w:rsidP="00AB4A14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A92D3EE" w14:textId="307D55C0" w:rsidR="00AB4A14" w:rsidRPr="003E116E" w:rsidRDefault="00AB4A14" w:rsidP="00AB4A14">
            <w:pPr>
              <w:jc w:val="center"/>
            </w:pPr>
            <w:r>
              <w:t>N/A</w:t>
            </w:r>
          </w:p>
        </w:tc>
      </w:tr>
      <w:tr w:rsidR="00AB4A14" w:rsidRPr="003E116E" w14:paraId="520E18CE" w14:textId="77777777" w:rsidTr="23098925">
        <w:trPr>
          <w:trHeight w:val="405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8F2C49E" w14:textId="3E9C064A" w:rsidR="00AB4A14" w:rsidRPr="003E116E" w:rsidRDefault="00AB4A14" w:rsidP="00AB4A14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46DCBE0" w14:textId="40F92B21" w:rsidR="00AB4A14" w:rsidRPr="003E116E" w:rsidRDefault="3FEC1945" w:rsidP="00AB4A14">
            <w:r>
              <w:t xml:space="preserve">Uchádzač </w:t>
            </w:r>
            <w:r w:rsidR="00AB4A14">
              <w:t>zabezpečí výcvik pre získanie typovej kvalifikácie na vrtuľník pre: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3330820" w14:textId="54A186B3" w:rsidR="00AB4A14" w:rsidRPr="003E116E" w:rsidRDefault="00AB4A14" w:rsidP="00AB4A14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7CB6C7E" w14:textId="0B8033A0" w:rsidR="00AB4A14" w:rsidRPr="003E116E" w:rsidRDefault="00AB4A14" w:rsidP="00AB4A14">
            <w:pPr>
              <w:jc w:val="center"/>
            </w:pPr>
            <w:r>
              <w:t>N/A</w:t>
            </w:r>
          </w:p>
        </w:tc>
      </w:tr>
      <w:tr w:rsidR="00AB4A14" w:rsidRPr="003E116E" w14:paraId="0C3FBD35" w14:textId="7777777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DA7A6B" w14:textId="77777777" w:rsidR="00AB4A14" w:rsidRPr="003E116E" w:rsidRDefault="00AB4A14" w:rsidP="00AB4A14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5971DB5" w14:textId="5D9DB6C2" w:rsidR="00AB4A14" w:rsidRPr="003E116E" w:rsidRDefault="00AB4A14" w:rsidP="00AB4A14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najmenej dva typové výcviky pre letovú posádku v súlade s nariadením (EU) 1178/2011,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5B8380" w14:textId="77777777" w:rsidR="00AB4A14" w:rsidRPr="003E116E" w:rsidRDefault="00AB4A14" w:rsidP="00AB4A14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D06858" w14:textId="77777777" w:rsidR="00AB4A14" w:rsidRPr="003E116E" w:rsidRDefault="00AB4A14" w:rsidP="00AB4A14"/>
        </w:tc>
      </w:tr>
      <w:tr w:rsidR="00AB4A14" w:rsidRPr="003E116E" w14:paraId="2952B1CE" w14:textId="7777777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5C1CB90" w14:textId="77777777" w:rsidR="00AB4A14" w:rsidRPr="003E116E" w:rsidRDefault="00AB4A14" w:rsidP="00AB4A14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6AB4966" w14:textId="4D114207" w:rsidR="00AB4A14" w:rsidRPr="00695839" w:rsidRDefault="00AB4A14" w:rsidP="00AB4A14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najmenej dva typové výcviky technického personálu – drak / motor v súlade s nariadením (EU) 1321/2014,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42BB217" w14:textId="77777777" w:rsidR="00AB4A14" w:rsidRPr="003E116E" w:rsidRDefault="00AB4A14" w:rsidP="00AB4A14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B5BBC47" w14:textId="77777777" w:rsidR="00AB4A14" w:rsidRPr="003E116E" w:rsidRDefault="00AB4A14" w:rsidP="00AB4A14"/>
        </w:tc>
      </w:tr>
      <w:tr w:rsidR="00AB4A14" w:rsidRPr="003E116E" w14:paraId="6FCE7982" w14:textId="7777777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44A52F1" w14:textId="77777777" w:rsidR="00AB4A14" w:rsidRPr="003E116E" w:rsidRDefault="00AB4A14" w:rsidP="00AB4A14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25C979E" w14:textId="172737B2" w:rsidR="00AB4A14" w:rsidRPr="00695839" w:rsidRDefault="00AB4A14" w:rsidP="00AB4A14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najmenej jeden typový výcvik technického personálu – avionika v súlade s nariadením (EU) 1321/2014,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531631A" w14:textId="77777777" w:rsidR="00AB4A14" w:rsidRPr="003E116E" w:rsidRDefault="00AB4A14" w:rsidP="00AB4A14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2B39E58" w14:textId="77777777" w:rsidR="00AB4A14" w:rsidRPr="003E116E" w:rsidRDefault="00AB4A14" w:rsidP="00AB4A14"/>
        </w:tc>
      </w:tr>
      <w:tr w:rsidR="00AB4A14" w:rsidRPr="003E116E" w14:paraId="1823C62E" w14:textId="77777777" w:rsidTr="23098925">
        <w:trPr>
          <w:trHeight w:val="32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2407B18" w14:textId="23757771" w:rsidR="00AB4A14" w:rsidRPr="007134BE" w:rsidRDefault="00AB4A14" w:rsidP="00AB4A14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1.7.</w:t>
            </w:r>
          </w:p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4EBEF054" w14:textId="5930161B" w:rsidR="00AB4A14" w:rsidRPr="007134BE" w:rsidRDefault="00AB4A14" w:rsidP="00AB4A14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Technická podpora v mieste prevádzky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0E16B197" w14:textId="70B898A9" w:rsidR="00AB4A14" w:rsidRPr="003E116E" w:rsidRDefault="00AB4A14" w:rsidP="00AB4A14">
            <w:pPr>
              <w:jc w:val="center"/>
            </w:pPr>
            <w:r>
              <w:t>N/A</w:t>
            </w:r>
          </w:p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7A7B6FD" w14:textId="13394EC4" w:rsidR="00AB4A14" w:rsidRPr="003E116E" w:rsidRDefault="00AB4A14" w:rsidP="00AB4A14">
            <w:pPr>
              <w:jc w:val="center"/>
            </w:pPr>
            <w:r>
              <w:t>N/A</w:t>
            </w:r>
          </w:p>
        </w:tc>
      </w:tr>
      <w:tr w:rsidR="00AB4A14" w:rsidRPr="003E116E" w14:paraId="42D43054" w14:textId="77777777" w:rsidTr="23098925">
        <w:trPr>
          <w:trHeight w:val="640"/>
        </w:trPr>
        <w:tc>
          <w:tcPr>
            <w:tcW w:w="79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9ABDB29" w14:textId="4979790A" w:rsidR="00AB4A14" w:rsidRPr="003E116E" w:rsidRDefault="00AB4A14" w:rsidP="00AB4A14"/>
        </w:tc>
        <w:tc>
          <w:tcPr>
            <w:tcW w:w="780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8DF509D" w14:textId="77777777" w:rsidR="00AB4A14" w:rsidRDefault="00AB4A14" w:rsidP="00AB4A14">
            <w:r>
              <w:t>Technická podpora na mieste prevádzky vrtuľníka – jeden technický zástupca vyškolený výrobcom na daný typ vrtuľníka na obdobie 40 osobo-dní (deň minimálne 8 hodín).</w:t>
            </w:r>
          </w:p>
          <w:p w14:paraId="21035E75" w14:textId="0CA4971D" w:rsidR="00AB4A14" w:rsidRPr="00BE3BC0" w:rsidRDefault="00AB4A14" w:rsidP="23098925">
            <w:r>
              <w:t xml:space="preserve">Pozn. Náklady spojené s ubytovaním, transportom dedikovaného zamestnanca znáša </w:t>
            </w:r>
            <w:r w:rsidR="09787CFA">
              <w:t>verejný obstarávateľ.</w:t>
            </w:r>
          </w:p>
        </w:tc>
        <w:tc>
          <w:tcPr>
            <w:tcW w:w="143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94B6893" w14:textId="77777777" w:rsidR="00AB4A14" w:rsidRPr="003E116E" w:rsidRDefault="00AB4A14" w:rsidP="00AB4A14"/>
        </w:tc>
        <w:tc>
          <w:tcPr>
            <w:tcW w:w="4529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CF7A079" w14:textId="77777777" w:rsidR="00AB4A14" w:rsidRPr="003E116E" w:rsidRDefault="00AB4A14" w:rsidP="00AB4A14"/>
        </w:tc>
      </w:tr>
    </w:tbl>
    <w:p w14:paraId="01B99103" w14:textId="77777777" w:rsidR="00381888" w:rsidRDefault="00381888">
      <w:r>
        <w:br w:type="page"/>
      </w:r>
    </w:p>
    <w:tbl>
      <w:tblPr>
        <w:tblW w:w="14564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604"/>
        <w:gridCol w:w="1767"/>
        <w:gridCol w:w="3380"/>
      </w:tblGrid>
      <w:tr w:rsidR="00F54C09" w:rsidRPr="00F54C09" w14:paraId="56BFFD56" w14:textId="3A8530BF" w:rsidTr="23098925">
        <w:trPr>
          <w:trHeight w:val="640"/>
        </w:trPr>
        <w:tc>
          <w:tcPr>
            <w:tcW w:w="14564" w:type="dxa"/>
            <w:gridSpan w:val="4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2ABE149" w14:textId="59C3BD27" w:rsidR="009A454A" w:rsidRPr="00F54C09" w:rsidRDefault="124050ED" w:rsidP="005870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3098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technická špecifikácia voliteľného vybavenia a služieb vrtuľníkov Ministerstva vnútra Slovenskej republiky</w:t>
            </w:r>
          </w:p>
        </w:tc>
      </w:tr>
      <w:tr w:rsidR="007134BE" w:rsidRPr="00D45CCF" w14:paraId="6F450333" w14:textId="77777777" w:rsidTr="23098925">
        <w:trPr>
          <w:trHeight w:val="320"/>
        </w:trPr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3718965" w14:textId="77777777" w:rsidR="007134BE" w:rsidRPr="00D45CCF" w:rsidRDefault="3621695F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 </w:t>
            </w:r>
          </w:p>
        </w:tc>
        <w:tc>
          <w:tcPr>
            <w:tcW w:w="8604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B0AFC5" w14:textId="77777777" w:rsidR="007134BE" w:rsidRPr="00D45CCF" w:rsidRDefault="3621695F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Požiadavka</w:t>
            </w:r>
          </w:p>
        </w:tc>
        <w:tc>
          <w:tcPr>
            <w:tcW w:w="1767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76540EBA" w14:textId="77777777" w:rsidR="007134BE" w:rsidRPr="00D45CCF" w:rsidRDefault="007134BE" w:rsidP="00587089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</w:tcPr>
          <w:p w14:paraId="11C5E092" w14:textId="77777777" w:rsidR="007134BE" w:rsidRPr="00D45CCF" w:rsidRDefault="3621695F" w:rsidP="00587089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Preukázanie súladu</w:t>
            </w:r>
          </w:p>
        </w:tc>
      </w:tr>
      <w:tr w:rsidR="007134BE" w:rsidRPr="00E4737B" w14:paraId="04B1476A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598A447" w14:textId="07D0956E" w:rsidR="007134BE" w:rsidRPr="00E4737B" w:rsidRDefault="2C6D3E0C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</w:t>
            </w:r>
            <w:r w:rsidR="3621695F" w:rsidRPr="23098925">
              <w:rPr>
                <w:b/>
                <w:bCs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BE30F17" w14:textId="352EEDC4" w:rsidR="007134BE" w:rsidRPr="00E4737B" w:rsidRDefault="2C6D3E0C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Voliteľné vybavenie a voliteľné služby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0C689EC" w14:textId="412EE63A" w:rsidR="007134BE" w:rsidRPr="00E4737B" w:rsidRDefault="3621695F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Súlad</w:t>
            </w:r>
          </w:p>
          <w:p w14:paraId="7BA5EEC9" w14:textId="77777777" w:rsidR="007134BE" w:rsidRPr="00E4737B" w:rsidRDefault="3621695F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27C67CDF" w14:textId="77777777" w:rsidR="007134BE" w:rsidRPr="00E4737B" w:rsidRDefault="3621695F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Referencia na priložený dokument (kapitola, strana)</w:t>
            </w:r>
          </w:p>
        </w:tc>
      </w:tr>
      <w:tr w:rsidR="00F21D31" w:rsidRPr="003E116E" w14:paraId="3F5632B3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E2986B9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A224D90" w14:textId="52019AE2" w:rsidR="00F21D31" w:rsidRPr="003E116E" w:rsidRDefault="5A64CC9A" w:rsidP="00F21D3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uchádzač v ponuke </w:t>
            </w:r>
            <w:r w:rsidR="00F86632">
              <w:t xml:space="preserve">predloží vyplnený položkový rozpočet dodatočného vybavenia podľa tejto technickej špecifikácie a podľa prílohy č. </w:t>
            </w:r>
            <w:r w:rsidR="1CAC019C">
              <w:t>2</w:t>
            </w:r>
            <w:r w:rsidR="00F86632">
              <w:t xml:space="preserve"> Súťažných podkladov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01064570" w14:textId="0A28EDCA" w:rsidR="00F21D31" w:rsidRPr="003E116E" w:rsidRDefault="5A64CC9A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8A28F09" w14:textId="5F371827" w:rsidR="00F21D31" w:rsidRPr="003E116E" w:rsidRDefault="5A64CC9A" w:rsidP="00587089">
            <w:pPr>
              <w:jc w:val="center"/>
            </w:pPr>
            <w:r>
              <w:t>N/A</w:t>
            </w:r>
          </w:p>
        </w:tc>
      </w:tr>
      <w:tr w:rsidR="00F21D31" w:rsidRPr="003E116E" w14:paraId="22649D97" w14:textId="11859B6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170B918" w14:textId="77777777" w:rsidR="00F21D31" w:rsidRPr="00C12015" w:rsidRDefault="5A64CC9A" w:rsidP="00F21D3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2.1.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C79C828" w14:textId="1381DFFF" w:rsidR="00F21D31" w:rsidRPr="007A405A" w:rsidRDefault="5A64CC9A" w:rsidP="00F21D3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Pátrací svetlomet </w:t>
            </w:r>
            <w:r>
              <w:t>pre osvetlenie a označenie objektu na zemi.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00525D" w14:textId="6F52C6D5" w:rsidR="00F21D31" w:rsidRPr="003E116E" w:rsidRDefault="5A64CC9A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A71B34" w14:textId="4063B388" w:rsidR="00F21D31" w:rsidRPr="003E116E" w:rsidRDefault="5A64CC9A" w:rsidP="00587089">
            <w:pPr>
              <w:jc w:val="center"/>
            </w:pPr>
            <w:r>
              <w:t>N/A</w:t>
            </w:r>
          </w:p>
        </w:tc>
      </w:tr>
      <w:tr w:rsidR="00F21D31" w:rsidRPr="003E116E" w14:paraId="46BDFF29" w14:textId="5F45E278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4C2E2B0" w14:textId="34DE268B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37F4769" w14:textId="77777777" w:rsidR="00F21D31" w:rsidRPr="003E116E" w:rsidRDefault="5A64CC9A" w:rsidP="00F21D31">
            <w:r>
              <w:t>Konštrukčné vyhotovenie musí minimalizovať možnosti mechanického poškodenia ovládacích a výkonných prvkov. Musí vyhovovať nasledujúcim požiadavkám: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4E3804E" w14:textId="37556F84" w:rsidR="00F21D31" w:rsidRPr="003E116E" w:rsidRDefault="5A64CC9A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0E0FCE" w14:textId="63A3F22B" w:rsidR="00F21D31" w:rsidRPr="003E116E" w:rsidRDefault="5A64CC9A" w:rsidP="00587089">
            <w:pPr>
              <w:jc w:val="center"/>
            </w:pPr>
            <w:r>
              <w:t>N/A</w:t>
            </w:r>
          </w:p>
        </w:tc>
      </w:tr>
      <w:tr w:rsidR="00F21D31" w:rsidRPr="003E116E" w14:paraId="1D572433" w14:textId="11810F2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F2A509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4B1F547" w14:textId="019B1AE6" w:rsidR="00F21D31" w:rsidRPr="003E116E" w:rsidRDefault="5A64CC9A" w:rsidP="00F21D3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pátrací svetlomet musí mať dve osi elektricky ovládateľné,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4A1B88AD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F2E2ECC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365474BA" w14:textId="49C5F85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31479B7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38E3C5F" w14:textId="3E692B80" w:rsidR="00F21D31" w:rsidRPr="003E116E" w:rsidRDefault="5A64CC9A" w:rsidP="00F21D3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svietivosť minimálne </w:t>
            </w:r>
            <w:r w:rsidR="68B92BB4">
              <w:t>2</w:t>
            </w:r>
            <w:r>
              <w:t>0 miliónov candela,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2AEC8A6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AD5E0BA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03875FE1" w14:textId="4D043340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53A3471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4FAB104" w14:textId="2CE12348" w:rsidR="00F21D31" w:rsidRPr="003E116E" w:rsidRDefault="5A64CC9A" w:rsidP="00F21D3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mať infračervený filter (IR) ovládaný z kabíny vrtuľníka,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0659162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52F0F05" w14:textId="77777777" w:rsidR="00F21D31" w:rsidRPr="003E116E" w:rsidRDefault="00F21D31" w:rsidP="00587089">
            <w:pPr>
              <w:jc w:val="center"/>
            </w:pPr>
          </w:p>
        </w:tc>
      </w:tr>
      <w:tr w:rsidR="00F21D31" w:rsidRPr="003E116E" w14:paraId="58B07314" w14:textId="695FF474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B75F734" w14:textId="77777777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7997621" w14:textId="39BB5015" w:rsidR="00F21D31" w:rsidRPr="003E116E" w:rsidRDefault="5A64CC9A" w:rsidP="00F21D3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byť kompatibilný s NVG,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5555D3F0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131E47A" w14:textId="77777777" w:rsidR="00F21D31" w:rsidRPr="003E116E" w:rsidRDefault="00F21D31" w:rsidP="00587089">
            <w:pPr>
              <w:jc w:val="center"/>
            </w:pPr>
          </w:p>
        </w:tc>
      </w:tr>
      <w:tr w:rsidR="00AC7640" w:rsidRPr="003E116E" w14:paraId="78E6D563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A78EAA1" w14:textId="301CB0DA" w:rsidR="00AC7640" w:rsidRPr="003E116E" w:rsidRDefault="00AC76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BCDFAE8" w14:textId="0790599C" w:rsidR="00AC7640" w:rsidRPr="003E116E" w:rsidRDefault="52C79277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dodávka obsahuje dokumentáciu na </w:t>
            </w:r>
            <w:r w:rsidR="13FF1906">
              <w:t xml:space="preserve">montáž, </w:t>
            </w:r>
            <w:r>
              <w:t>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481F56A5" w14:textId="77777777" w:rsidR="00AC7640" w:rsidRPr="003E116E" w:rsidRDefault="00AC76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54BD2E7" w14:textId="77777777" w:rsidR="00AC7640" w:rsidRPr="003E116E" w:rsidRDefault="00AC7640">
            <w:pPr>
              <w:jc w:val="center"/>
            </w:pPr>
          </w:p>
        </w:tc>
      </w:tr>
      <w:tr w:rsidR="00F21D31" w:rsidRPr="003E116E" w14:paraId="11A1089B" w14:textId="3F52896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80C7CB8" w14:textId="395C0FF9" w:rsidR="00F21D31" w:rsidRPr="003E116E" w:rsidRDefault="00F21D31" w:rsidP="00F21D3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21999F4" w14:textId="184912E9" w:rsidR="00F21D31" w:rsidRPr="003E116E" w:rsidRDefault="00AADF2F" w:rsidP="00E93771">
            <w:pPr>
              <w:pStyle w:val="ListParagraph"/>
              <w:numPr>
                <w:ilvl w:val="0"/>
                <w:numId w:val="24"/>
              </w:numPr>
              <w:ind w:left="781" w:hanging="284"/>
            </w:pPr>
            <w:r>
              <w:t>m</w:t>
            </w:r>
            <w:r w:rsidR="5A64CC9A">
              <w:t xml:space="preserve">ontáž </w:t>
            </w:r>
            <w:r w:rsidR="73751AA4">
              <w:t>svetlometu, uvedenie do prevádzky</w:t>
            </w:r>
            <w:r w:rsidR="5A64CC9A">
              <w:t xml:space="preserve"> a zaškolenie posádky</w:t>
            </w:r>
            <w:r>
              <w:t xml:space="preserve"> v cene dodania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B33E9E6" w14:textId="77777777" w:rsidR="00F21D31" w:rsidRPr="003E116E" w:rsidRDefault="00F21D31" w:rsidP="00587089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C6D4526" w14:textId="77777777" w:rsidR="00F21D31" w:rsidRPr="003E116E" w:rsidRDefault="00F21D31" w:rsidP="00587089">
            <w:pPr>
              <w:jc w:val="center"/>
            </w:pPr>
          </w:p>
        </w:tc>
      </w:tr>
      <w:tr w:rsidR="006A4A0B" w:rsidRPr="003E116E" w14:paraId="5F16EA2F" w14:textId="63C432AA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B0C9EA5" w14:textId="77777777" w:rsidR="006A4A0B" w:rsidRPr="0045382F" w:rsidRDefault="18295B4C" w:rsidP="006A4A0B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2.2.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6E2EF788" w14:textId="7073E614" w:rsidR="006A4A0B" w:rsidRPr="0045382F" w:rsidRDefault="3948267F" w:rsidP="006A4A0B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Elek</w:t>
            </w:r>
            <w:r w:rsidR="08E8ECFC" w:rsidRPr="23098925">
              <w:rPr>
                <w:b/>
                <w:bCs/>
              </w:rPr>
              <w:t>t</w:t>
            </w:r>
            <w:r w:rsidR="11EA3D39" w:rsidRPr="23098925">
              <w:rPr>
                <w:b/>
                <w:bCs/>
              </w:rPr>
              <w:t>r</w:t>
            </w:r>
            <w:r w:rsidR="08E8ECFC" w:rsidRPr="23098925">
              <w:rPr>
                <w:b/>
                <w:bCs/>
              </w:rPr>
              <w:t>o-optický systém</w:t>
            </w:r>
            <w:r w:rsidR="00F6B267" w:rsidRPr="23098925">
              <w:rPr>
                <w:b/>
                <w:bCs/>
              </w:rPr>
              <w:t xml:space="preserve"> </w:t>
            </w:r>
            <w:r w:rsidR="4726458A" w:rsidRPr="23098925">
              <w:rPr>
                <w:b/>
                <w:bCs/>
              </w:rPr>
              <w:t>/</w:t>
            </w:r>
            <w:r w:rsidR="00F6B267" w:rsidRPr="23098925">
              <w:rPr>
                <w:b/>
                <w:bCs/>
              </w:rPr>
              <w:t xml:space="preserve"> EOS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B0336" w14:textId="5130F855" w:rsidR="006A4A0B" w:rsidRPr="003E116E" w:rsidRDefault="18295B4C" w:rsidP="00587089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8D87E31" w14:textId="5EB3C3D9" w:rsidR="006A4A0B" w:rsidRPr="003E116E" w:rsidRDefault="18295B4C" w:rsidP="00587089">
            <w:pPr>
              <w:jc w:val="center"/>
            </w:pPr>
            <w:r>
              <w:t>N/A</w:t>
            </w:r>
          </w:p>
        </w:tc>
      </w:tr>
      <w:tr w:rsidR="00C31B61" w:rsidRPr="003E116E" w14:paraId="3EB69578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686EDF9" w14:textId="100FCBA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1645880" w14:textId="77777777" w:rsidR="00C31B61" w:rsidRPr="003E116E" w:rsidRDefault="4B9F3DF7">
            <w:r>
              <w:t>Systém musí byť vybavený s nasledujúcimi funkcionalitami: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1A407AE" w14:textId="77777777" w:rsidR="00C31B61" w:rsidRPr="003E116E" w:rsidRDefault="4B9F3DF7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CC78E9A" w14:textId="77777777" w:rsidR="00C31B61" w:rsidRPr="003E116E" w:rsidRDefault="4B9F3DF7">
            <w:pPr>
              <w:jc w:val="center"/>
            </w:pPr>
            <w:r>
              <w:t>N/A</w:t>
            </w:r>
          </w:p>
        </w:tc>
      </w:tr>
      <w:tr w:rsidR="00C31B61" w:rsidRPr="003E116E" w14:paraId="55A01760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90E93E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B50E8C2" w14:textId="77777777" w:rsidR="00C31B61" w:rsidRPr="003E116E" w:rsidRDefault="4B9F3DF7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systémom zobrazovania základných letových a navigačných informácií,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9FE3045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8EA016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78676717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9AD9E3B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49C2DE7" w14:textId="77777777" w:rsidR="00C31B61" w:rsidRPr="00A97F45" w:rsidRDefault="4B9F3DF7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prostriedkami na video/audio prepojenie s pozemnými zariadeniami,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4699C31F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3DF4BB0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31D53B51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1EADA7D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9CCADED" w14:textId="77777777" w:rsidR="00C31B61" w:rsidRPr="003E116E" w:rsidRDefault="4B9F3DF7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zariadenie musí byť stabilizované v 4-osiach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C391FA2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67F6F15" w14:textId="77777777" w:rsidR="00C31B61" w:rsidRPr="003E116E" w:rsidRDefault="00C31B61">
            <w:pPr>
              <w:jc w:val="center"/>
            </w:pPr>
          </w:p>
        </w:tc>
      </w:tr>
      <w:tr w:rsidR="00C31B61" w:rsidRPr="003E116E" w14:paraId="4A8AAC02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C515F3A" w14:textId="77777777" w:rsidR="00C31B61" w:rsidRPr="003E116E" w:rsidRDefault="00C31B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8BF14E1" w14:textId="77777777" w:rsidR="00C31B61" w:rsidRDefault="4B9F3DF7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III. generácia a vyššia s ručným a automatickým zaostrovaním,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1590C94B" w14:textId="77777777" w:rsidR="00C31B61" w:rsidRPr="003E116E" w:rsidRDefault="00C31B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E86F5A5" w14:textId="77777777" w:rsidR="00C31B61" w:rsidRPr="003E116E" w:rsidRDefault="00C31B61">
            <w:pPr>
              <w:jc w:val="center"/>
            </w:pPr>
          </w:p>
        </w:tc>
      </w:tr>
      <w:tr w:rsidR="00DD1BAF" w:rsidRPr="003E116E" w14:paraId="5D4BD292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755F919" w14:textId="1EFA1FE2" w:rsidR="00DD1BAF" w:rsidRPr="003E116E" w:rsidRDefault="00DD1BA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841FCAF" w14:textId="2B216733" w:rsidR="00DD1BAF" w:rsidRPr="003E116E" w:rsidRDefault="0FFA3D7C">
            <w:r>
              <w:t xml:space="preserve">Systém musí obsahovať minimálne nasledujúce </w:t>
            </w:r>
            <w:r w:rsidR="34633528">
              <w:t>režimy elektro-optického systému</w:t>
            </w:r>
            <w:r>
              <w:t>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687C627" w14:textId="77777777" w:rsidR="00DD1BAF" w:rsidRPr="003E116E" w:rsidRDefault="0FFA3D7C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1C99451" w14:textId="77777777" w:rsidR="00DD1BAF" w:rsidRPr="003E116E" w:rsidRDefault="0FFA3D7C">
            <w:pPr>
              <w:jc w:val="center"/>
            </w:pPr>
            <w:r>
              <w:t>N/A</w:t>
            </w:r>
          </w:p>
        </w:tc>
      </w:tr>
      <w:tr w:rsidR="00DD1BAF" w:rsidRPr="003E116E" w14:paraId="72260335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9BFDEE7" w14:textId="77777777" w:rsidR="00DD1BAF" w:rsidRPr="003E116E" w:rsidRDefault="00DD1BA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0D718E3" w14:textId="7CA195B7" w:rsidR="00DD1BAF" w:rsidRPr="003E116E" w:rsidRDefault="7DC6F4C1" w:rsidP="0007400E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termal imager</w:t>
            </w:r>
            <w:r w:rsidR="2587CDF2"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6E2958F" w14:textId="1889368B" w:rsidR="00DD1BAF" w:rsidRPr="003E116E" w:rsidRDefault="00DD1BAF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D90414E" w14:textId="74BD2D8B" w:rsidR="00DD1BAF" w:rsidRPr="003E116E" w:rsidRDefault="00DD1BAF">
            <w:pPr>
              <w:jc w:val="center"/>
            </w:pPr>
          </w:p>
        </w:tc>
      </w:tr>
      <w:tr w:rsidR="003E4E2F" w:rsidRPr="003E116E" w14:paraId="7D490120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9129061" w14:textId="77777777" w:rsidR="003E4E2F" w:rsidRPr="003E116E" w:rsidRDefault="003E4E2F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839C715" w14:textId="43AB9637" w:rsidR="003E4E2F" w:rsidRDefault="0FDD30D0" w:rsidP="0007400E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daylight</w:t>
            </w:r>
            <w:r w:rsidR="7DC6F4C1">
              <w:t xml:space="preserve">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1B975569" w14:textId="77777777" w:rsidR="003E4E2F" w:rsidRDefault="003E4E2F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7B45C63" w14:textId="77777777" w:rsidR="003E4E2F" w:rsidRDefault="003E4E2F">
            <w:pPr>
              <w:jc w:val="center"/>
            </w:pPr>
          </w:p>
        </w:tc>
      </w:tr>
      <w:tr w:rsidR="00BE2B96" w:rsidRPr="003E116E" w14:paraId="7C78C39D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4ADB7CC" w14:textId="77777777" w:rsidR="00BE2B96" w:rsidRPr="003E116E" w:rsidRDefault="00BE2B96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770C861" w14:textId="28AEA6D4" w:rsidR="00BE2B96" w:rsidRDefault="7DC6F4C1" w:rsidP="0007400E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lowlight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CC3FEB6" w14:textId="77777777" w:rsidR="00BE2B96" w:rsidRDefault="00BE2B96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60F8546" w14:textId="77777777" w:rsidR="00BE2B96" w:rsidRDefault="00BE2B96">
            <w:pPr>
              <w:jc w:val="center"/>
            </w:pPr>
          </w:p>
        </w:tc>
      </w:tr>
      <w:tr w:rsidR="00B71AE0" w:rsidRPr="003E116E" w14:paraId="5F4D75FB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9C281EA" w14:textId="77777777" w:rsidR="00B71AE0" w:rsidRPr="003E116E" w:rsidRDefault="00B71AE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5FED423" w14:textId="77351F25" w:rsidR="00B71AE0" w:rsidRDefault="08188A35" w:rsidP="0007400E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laser range finder</w:t>
            </w:r>
            <w:r w:rsidR="6ADEC164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0C1D0C5F" w14:textId="77777777" w:rsidR="00B71AE0" w:rsidRDefault="00B71AE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1706131" w14:textId="77777777" w:rsidR="00B71AE0" w:rsidRDefault="00B71AE0">
            <w:pPr>
              <w:jc w:val="center"/>
            </w:pPr>
          </w:p>
        </w:tc>
      </w:tr>
      <w:tr w:rsidR="00117F25" w:rsidRPr="003E116E" w14:paraId="5C0A25CA" w14:textId="67D53DA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815B10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A8F4F7A" w14:textId="2CE3DB46" w:rsidR="00117F25" w:rsidRPr="003E116E" w:rsidRDefault="58603D2A" w:rsidP="00117F25">
            <w:r>
              <w:t>Pre termal imager senzor musia platiť nasledovné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6E8CCEA" w14:textId="448685BE" w:rsidR="00117F25" w:rsidRPr="003E116E" w:rsidRDefault="58603D2A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AAAC9AA" w14:textId="77C593F9" w:rsidR="00117F25" w:rsidRPr="003E116E" w:rsidRDefault="58603D2A" w:rsidP="00117F25">
            <w:pPr>
              <w:jc w:val="center"/>
            </w:pPr>
            <w:r>
              <w:t>N/A</w:t>
            </w:r>
          </w:p>
        </w:tc>
      </w:tr>
      <w:tr w:rsidR="00117F25" w:rsidRPr="003E116E" w14:paraId="3C6FE567" w14:textId="4F1D0E6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239841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995033A" w14:textId="59961867" w:rsidR="00117F25" w:rsidRPr="003E116E" w:rsidRDefault="58603D2A" w:rsidP="00117F2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Aktívny senzor s minimálnym rozlíšením 1280x720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44A9AD73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8BD9973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4430354E" w14:textId="0CB48E1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BC064FB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EEEAC61" w14:textId="70918B00" w:rsidR="00117F25" w:rsidRPr="003E116E" w:rsidRDefault="58603D2A" w:rsidP="00117F2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zväčšenie obrazu v režime IR minimálne 10-</w:t>
            </w:r>
            <w:r w:rsidR="4A723F87">
              <w:t>násobné</w:t>
            </w:r>
            <w:r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557CBBE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5BB1259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4BA62E1C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4EB0F6C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8BB6F90" w14:textId="46793215" w:rsidR="00117F25" w:rsidRDefault="58603D2A" w:rsidP="00117F25">
            <w:r>
              <w:t>Pre day light senzor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69B3AC2B" w14:textId="2895B623" w:rsidR="00117F25" w:rsidRPr="003E116E" w:rsidRDefault="502D4E2A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CE0EB0D" w14:textId="79791F4D" w:rsidR="00117F25" w:rsidRPr="003E116E" w:rsidRDefault="502D4E2A" w:rsidP="00117F25">
            <w:pPr>
              <w:jc w:val="center"/>
            </w:pPr>
            <w:r>
              <w:t>N/A</w:t>
            </w:r>
          </w:p>
        </w:tc>
      </w:tr>
      <w:tr w:rsidR="00117F25" w:rsidRPr="003E116E" w14:paraId="4410BCA9" w14:textId="74BB909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879BFCA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1BF62AD" w14:textId="1157B438" w:rsidR="00117F25" w:rsidRPr="003E116E" w:rsidRDefault="58603D2A" w:rsidP="00117F25">
            <w:pPr>
              <w:pStyle w:val="ListParagraph"/>
              <w:ind w:left="773"/>
            </w:pPr>
            <w:r>
              <w:t xml:space="preserve">zväčšenie obrazu musí byť minimálne 60-násobné,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6396CD3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AA6A36E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5BD20EC9" w14:textId="45D8A42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1226959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0305FE3" w14:textId="116A49F2" w:rsidR="00117F25" w:rsidRPr="003E116E" w:rsidRDefault="58603D2A" w:rsidP="00117F2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Aktívny senzor s minimálnym rozlíšením 1920x1080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4ADB582A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31F3DCC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770ADD68" w14:textId="12EC383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7F435F7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EC71BF2" w14:textId="6D8CEA3F" w:rsidR="00117F25" w:rsidRPr="003E116E" w:rsidRDefault="58603D2A" w:rsidP="00117F25">
            <w:r>
              <w:t>Pre day light senzor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3787FD3D" w14:textId="64C1B573" w:rsidR="00117F25" w:rsidRPr="003E116E" w:rsidRDefault="58603D2A" w:rsidP="00117F25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B34711B" w14:textId="765AEF6A" w:rsidR="00117F25" w:rsidRPr="003E116E" w:rsidRDefault="58603D2A" w:rsidP="00117F25">
            <w:pPr>
              <w:jc w:val="center"/>
            </w:pPr>
            <w:r>
              <w:t>N/A</w:t>
            </w:r>
          </w:p>
        </w:tc>
      </w:tr>
      <w:tr w:rsidR="00117F25" w:rsidRPr="003E116E" w14:paraId="42C31656" w14:textId="75E3C49A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6DCCD39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B9F9DF" w14:textId="687A70E9" w:rsidR="00117F25" w:rsidRPr="003E116E" w:rsidRDefault="58603D2A" w:rsidP="00117F2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zväčšenie obrazu musí byť minimálne 40-násobné,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CB3A4B8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DFA3B73" w14:textId="77777777" w:rsidR="00117F25" w:rsidRPr="003E116E" w:rsidRDefault="00117F25" w:rsidP="00117F25">
            <w:pPr>
              <w:jc w:val="center"/>
            </w:pPr>
          </w:p>
        </w:tc>
      </w:tr>
      <w:tr w:rsidR="00117F25" w:rsidRPr="003E116E" w14:paraId="67C16835" w14:textId="43C7716F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13CC5DF" w14:textId="77777777" w:rsidR="00117F25" w:rsidRPr="003E116E" w:rsidRDefault="00117F25" w:rsidP="00117F25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37FD3AE" w14:textId="24C4474A" w:rsidR="00117F25" w:rsidRPr="003E116E" w:rsidRDefault="58603D2A" w:rsidP="00117F25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aktívny senzor s minimálnym rozlíšením 640x480 bodov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9E8819D" w14:textId="77777777" w:rsidR="00117F25" w:rsidRPr="003E116E" w:rsidRDefault="00117F25" w:rsidP="00117F2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557942D" w14:textId="77777777" w:rsidR="00117F25" w:rsidRPr="003E116E" w:rsidRDefault="00117F25" w:rsidP="00117F25">
            <w:pPr>
              <w:jc w:val="center"/>
            </w:pPr>
          </w:p>
        </w:tc>
      </w:tr>
      <w:tr w:rsidR="000E6740" w:rsidRPr="003E116E" w14:paraId="61F85D0E" w14:textId="1BDC6EEC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1C7A2FB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2C435F9" w14:textId="65863797" w:rsidR="000E6740" w:rsidRPr="003E116E" w:rsidRDefault="033857C1" w:rsidP="000E6740">
            <w:r>
              <w:t>Pre laser range finder.t senzor musia platiť nasledujúce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C57738B" w14:textId="40450AFC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2980EC6" w14:textId="33C3465B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6EAC953E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1384DC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80DAB89" w14:textId="77777777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schopný merania minimálne 15km bezpečný pre kontakt s okom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F7A563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349BB8A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65E23577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96637BC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174CA84" w14:textId="77777777" w:rsidR="000E6740" w:rsidRPr="003E116E" w:rsidRDefault="033857C1" w:rsidP="000E6740">
            <w:r>
              <w:t>Dodávka obsahuje dokumentáciu na montáž, 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6889EBA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E22BE10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1728CC9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5E3A1B1" w14:textId="466731F0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8BEB97A" w14:textId="74CDA3BF" w:rsidR="000E6740" w:rsidRDefault="033857C1" w:rsidP="000E6740">
            <w:r>
              <w:t>Montáž elektro-optického systému, uvedenie do prevádzky a zaškolenie posádky</w:t>
            </w:r>
            <w:r w:rsidR="00AADF2F">
              <w:t xml:space="preserve"> v cene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17DE3D5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3E2DE2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0EC9938" w14:textId="1F68140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B931002" w14:textId="77777777" w:rsidR="000E6740" w:rsidRPr="00316EF4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2.3.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3DA0B78" w14:textId="57CDF074" w:rsidR="000E6740" w:rsidRPr="00316EF4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Pracovisko operátora elektro-optického systému v priestore pre cestujúcich.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F6E643" w14:textId="46A0FE30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D44DF1" w14:textId="29445E2A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3D645780" w14:textId="49BEFFC0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FBEBD01" w14:textId="4E48F592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365AA07" w14:textId="2DE35177" w:rsidR="000E6740" w:rsidRPr="003E116E" w:rsidRDefault="033857C1" w:rsidP="000E6740">
            <w:r>
              <w:t>Pracovisko operátora elektro-optického systému v priestore pre cestujúcich musí vyhovovať nasledujúcim požiadavkám 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5E38A023" w14:textId="160ABBE7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F66437D" w14:textId="34D74018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6C231005" w14:textId="5137EAFA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D7D9BD8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6D09F35" w14:textId="678BB51A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mať modulovú konštrukciu ľahko snímateľnú z vrtuľníka a použiteľnú v závislosti  na druhu plnenia činnosti,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C78AA1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693E471E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14D4A20" w14:textId="153B42FC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82A88D4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2CFEDFB" w14:textId="69AB18C0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kabeláž a prípojky musia byť snímateľné z draku vrtuľníka, ako aj všetky vonkajšie zariadenia,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DE97C2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D858568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FDFC08F" w14:textId="265BA1A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2172A1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73795DC" w14:textId="57C483B3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všetky inštalačné pripojenia musia mať samostatnú zbernicu elektrickej siete a samostatný spínačový panel,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7A7CC6B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4563AD9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53211E8E" w14:textId="2D6B080F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9D6330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96F7C56" w14:textId="4C8B0703" w:rsidR="000E6740" w:rsidRPr="003E116E" w:rsidRDefault="033857C1" w:rsidP="000E6740">
            <w:r>
              <w:t>Na pracovisku operátora elektro-optického systému</w:t>
            </w:r>
            <w:r w:rsidRPr="23098925">
              <w:rPr>
                <w:b/>
                <w:bCs/>
              </w:rPr>
              <w:t xml:space="preserve"> </w:t>
            </w:r>
            <w:r>
              <w:t>musí byť 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501DA51" w14:textId="1D10533D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E20F213" w14:textId="16560622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7CD4A5ED" w14:textId="50F3BFCF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89E1237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32D9FA6" w14:textId="196D8FFB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ovládací panel elektro-optického systému,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8526AB7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2123A3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5C91B2B" w14:textId="005158C2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4EE5ED3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7B88384" w14:textId="418C7A57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jedna alebo dve viacfunkčné obrazovky poslednej generácie, určené na zobrazenie obrazu z elektro-optického systému,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C9A4802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BC6C419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57E8AAF2" w14:textId="235DC0B6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F23FB1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26388BB" w14:textId="5F03B144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pripojenie do komunikačnej siete vrtuľníka, (komunikácia medzi členmi posádky)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F81215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EB6CEDF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21D6673C" w14:textId="31AE9528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9F2017F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4304B43" w14:textId="2BE31090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digitálne záznamové zariadenia a ich ovládacie panely.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BC43949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19CE897" w14:textId="77777777" w:rsidR="000E6740" w:rsidRPr="003E116E" w:rsidRDefault="000E6740" w:rsidP="000E6740">
            <w:pPr>
              <w:jc w:val="center"/>
            </w:pPr>
          </w:p>
        </w:tc>
      </w:tr>
      <w:tr w:rsidR="00E93771" w:rsidRPr="003E116E" w14:paraId="7598979F" w14:textId="77777777" w:rsidTr="23098925">
        <w:trPr>
          <w:trHeight w:val="32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933BA43" w14:textId="77777777" w:rsidR="00E93771" w:rsidRPr="003E116E" w:rsidRDefault="00E93771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07D694B" w14:textId="711D2285" w:rsidR="00E93771" w:rsidRPr="003E116E" w:rsidRDefault="637C021B" w:rsidP="00D30F4A">
            <w:pPr>
              <w:pStyle w:val="ListParagraph"/>
              <w:numPr>
                <w:ilvl w:val="0"/>
                <w:numId w:val="24"/>
              </w:numPr>
              <w:ind w:left="781" w:hanging="426"/>
            </w:pPr>
            <w:r>
              <w:t>Posuvné sedadlo operátora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63D2AA1" w14:textId="4410B81E" w:rsidR="00E93771" w:rsidRDefault="00E93771" w:rsidP="00E93771">
            <w:pPr>
              <w:pStyle w:val="ListParagraph"/>
              <w:numPr>
                <w:ilvl w:val="0"/>
                <w:numId w:val="24"/>
              </w:num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39927CD" w14:textId="77777777" w:rsidR="00E93771" w:rsidRDefault="00E93771" w:rsidP="000E6740">
            <w:pPr>
              <w:jc w:val="center"/>
            </w:pPr>
          </w:p>
        </w:tc>
      </w:tr>
      <w:tr w:rsidR="000E6740" w:rsidRPr="003E116E" w14:paraId="70E167FD" w14:textId="4B93A027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94327B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0584750" w14:textId="144C2C06" w:rsidR="000E6740" w:rsidRPr="003E116E" w:rsidRDefault="033857C1" w:rsidP="000E6740">
            <w:r>
              <w:t>Viac-funkčné obrazovky budú určené na zobrazovanie obrazu z elektro-optického systému a musia spĺňať tieto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5B4B71B" w14:textId="4ACCA2A7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973D3F4" w14:textId="2788B304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77897261" w14:textId="6B972509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25F454E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BF2867E" w14:textId="7A5B88BD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musia byť čitateľné na dennom svetle zmenou jasu, so schopnosťou farebnej a sivej škály,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21E82B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074AB9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00B445D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A8F64EC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D647113" w14:textId="2FC52B70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musia umožniť sledovať zvolený obraz z kamery, obraz v obraze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152C043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EA6CCC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175D6FF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28EE8DD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F883257" w14:textId="77777777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veľkosť obrazovky minimálne 21palcov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6FFF517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6A6A1E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C9D74F5" w14:textId="36E80AF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EF5F383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C8BE797" w14:textId="23E94435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byť vhodné pre prevádzku s NVG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E40879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EFA4FC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45D3CBE0" w14:textId="63D40E50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F9CA615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79C4D9F" w14:textId="77777777" w:rsidR="000E6740" w:rsidRPr="003E116E" w:rsidRDefault="033857C1" w:rsidP="000E6740">
            <w:r>
              <w:t>Digitálne záznamové zariadenie musí spĺňať tieto požiadavky: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25A8601" w14:textId="257B8334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935FEBC" w14:textId="0E6536F0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4E899946" w14:textId="077A4CD0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9411F59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25C8469" w14:textId="67E3FC7B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byť určené  na použitie vo vrtuľníku,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25052EA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9E18B38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372D950" w14:textId="5CA6E45E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FCA011A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39900C9" w14:textId="03C48D21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musí zabezpečiť nahrávanie digitálneho video formátu v minimálnej kvalite HD (1080p),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FBFFDA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993E21D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F1956AE" w14:textId="0A8AA90F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28D6FD2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7078DE6" w14:textId="52FF3240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ukladanie záznamu musí byť s dĺžkou záznamu minimálne 4:00 hod.,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7DB9CC0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4844D97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00D98CB" w14:textId="62A1429D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A1F1E76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6E07920" w14:textId="413D7F3A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záznamové zariadenie musí byť schopné zaznamenávať obrazy z viacfunkčných obrazoviek operátora, obraz v obraze, elektro optického systému.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C937574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857A0B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3A057F10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6C532E9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3ECF17" w14:textId="77777777" w:rsidR="000E6740" w:rsidRPr="003E116E" w:rsidRDefault="033857C1" w:rsidP="000E6740">
            <w:r>
              <w:t>Dodávka obsahuje dokumentáciu na montáž, prevádzku a údržbu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29B72E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094080C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491A7054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FB73F10" w14:textId="4904837C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3FB3A1B" w14:textId="1BF292C9" w:rsidR="000E6740" w:rsidRPr="003E116E" w:rsidRDefault="033857C1" w:rsidP="000E6740">
            <w:r>
              <w:t>Montáž pracoviska operátora termovízneho zariadenia, uvedenie do prevádzky a zaškolenie posádky</w:t>
            </w:r>
            <w:r w:rsidR="00AADF2F">
              <w:t xml:space="preserve"> v cene zariadenia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7F0E9D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04884C7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796CC656" w14:textId="359DB9B6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7BC89E2" w14:textId="47ED5F93" w:rsidR="000E6740" w:rsidRPr="002D3D5E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2.4.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37026FC1" w14:textId="76ABA1E6" w:rsidR="000E6740" w:rsidRPr="002D3D5E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Palubné diagnostické a testovacie zariadenia: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38611FB" w14:textId="7D6F2575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EEA4511" w14:textId="2BFCFA15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0E6740" w:rsidRPr="003E116E" w14:paraId="5918AAB0" w14:textId="7C68A817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D01D0B2" w14:textId="0CA8B309" w:rsidR="000E6740" w:rsidRPr="00D008C0" w:rsidRDefault="000E6740" w:rsidP="000E6740">
            <w:pPr>
              <w:rPr>
                <w:strike/>
              </w:rPr>
            </w:pP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9B01575" w14:textId="1E09E3CC" w:rsidR="000E6740" w:rsidRPr="003E116E" w:rsidRDefault="033857C1" w:rsidP="000E6740">
            <w:r>
              <w:t>Diagnostické zariadenie a software pre vyhodnocovanie údajov (CVFDR), ktorý umožňuje vyhodnocovanie údajov prevádzkovateľom,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333E658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05716A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123088AF" w14:textId="29DCE17A" w:rsidTr="23098925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2591148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DF8CDD9" w14:textId="1241504D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súčasťou diagnostického zariadenia musí byť dodávka všetkých potrebných adaptérov a softvéru. Za týmto účelom uchádzač v ponuke uvedie úplné zoznamy predmetných súprav  v maximálnej možnej konfigurácií, ktoré budú minimálne obsahovať názov príslušnej súčasti registrácie letových a technických údajov.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CFDDDBD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9C2C35D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0A04FA89" w14:textId="5FCD898B" w:rsidTr="23098925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AF86010" w14:textId="77777777" w:rsidR="000E6740" w:rsidRPr="003E116E" w:rsidRDefault="000E6740" w:rsidP="000E6740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58A3262" w14:textId="4D58D6EE" w:rsidR="000E6740" w:rsidRPr="003E116E" w:rsidRDefault="033857C1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súčasťou diagnostického a testovacieho zariadenia tejto časti súťažných podkladov musí byť zahrnutá aj aktualizácia predmetnej dokumentácie, potrebnej k vyhodnocovaniu všetkých údajov počas 4 rokov prevádzky a výcvik technického personálu </w:t>
            </w:r>
            <w:r w:rsidR="3458011D">
              <w:t xml:space="preserve">verejného obstarávateľa </w:t>
            </w:r>
            <w:r>
              <w:t>na prácu so zariadením.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BBBB16" w14:textId="77777777" w:rsidR="000E6740" w:rsidRPr="003E116E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B2293A0" w14:textId="77777777" w:rsidR="000E6740" w:rsidRPr="003E116E" w:rsidRDefault="000E6740" w:rsidP="000E6740">
            <w:pPr>
              <w:jc w:val="center"/>
            </w:pPr>
          </w:p>
        </w:tc>
      </w:tr>
      <w:tr w:rsidR="000E6740" w:rsidRPr="003E116E" w14:paraId="2D1F5AB7" w14:textId="7D54938A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8EFCDE8" w14:textId="370DB766" w:rsidR="000E6740" w:rsidRPr="00D8016C" w:rsidRDefault="033857C1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02BB14BA" w14:textId="3412A254" w:rsidR="000E6740" w:rsidRPr="00D8016C" w:rsidRDefault="033857C1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Náradie, pozemné vybavenie a diagnostické zariadenia: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E16D612" w14:textId="41833038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AD13D6" w14:textId="60DDB693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916C3D" w:rsidRPr="00916C3D" w14:paraId="3BE8A395" w14:textId="7ADED89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6E7F7B9" w14:textId="075B818D" w:rsidR="000E6740" w:rsidRPr="00916C3D" w:rsidRDefault="033857C1" w:rsidP="000E6740">
            <w:r>
              <w:t>2.5.1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C17347F" w14:textId="7F05742D" w:rsidR="000E6740" w:rsidRPr="00916C3D" w:rsidRDefault="7F998419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náradie predpísané príručkou pre údržbu vrtuľníka v rozsahu do úrovne 300 letových hodín </w:t>
            </w:r>
            <w:r w:rsidR="5A18E6F8">
              <w:t xml:space="preserve">alebo do prvej vyššej / komplexnej plánovanej prehliadky </w:t>
            </w:r>
            <w:r>
              <w:t xml:space="preserve">(verejný obstarávateľ požaduje predložiť zoznam </w:t>
            </w:r>
            <w:r w:rsidR="4459C0EA">
              <w:t>výrobcom predpísaného</w:t>
            </w:r>
            <w:r>
              <w:t xml:space="preserve"> náradia spolu s jednotkovými cenami príslušného náradia vyjadrenými v € bez DPH. Verejný obstarávateľ si vyhradzuje právo </w:t>
            </w:r>
            <w:r w:rsidR="5779B1C9">
              <w:t xml:space="preserve">zahrnúť do predmetu plnenia podľa </w:t>
            </w:r>
            <w:r w:rsidR="00DA37DB">
              <w:t xml:space="preserve">čiastkovej </w:t>
            </w:r>
            <w:r w:rsidR="5779B1C9">
              <w:t>zmluvy</w:t>
            </w:r>
            <w:r>
              <w:t xml:space="preserve"> výrobcom predpísané náradie výlučne podľa aktuálnych potrieb a rozpočtových možností verejného obstarávateľa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145C022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276574" w14:textId="491ADAED" w:rsidR="000E6740" w:rsidRPr="00916C3D" w:rsidRDefault="000E6740" w:rsidP="000E6740">
            <w:pPr>
              <w:jc w:val="center"/>
            </w:pPr>
          </w:p>
        </w:tc>
      </w:tr>
      <w:tr w:rsidR="00916C3D" w:rsidRPr="00916C3D" w14:paraId="450222BD" w14:textId="3E5B7AD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F0DF19D" w14:textId="019DC393" w:rsidR="000E6740" w:rsidRPr="00916C3D" w:rsidRDefault="033857C1" w:rsidP="000E6740">
            <w:r>
              <w:t>2.5.2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4FAE0E9" w14:textId="4600E5E3" w:rsidR="000E6740" w:rsidRPr="00916C3D" w:rsidRDefault="7F998419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pozemné vybavenie predpísané príručkou pre údržbu vrtuľníka</w:t>
            </w:r>
            <w:r w:rsidR="1828EFDC">
              <w:t xml:space="preserve"> do úrovne 300 letových hodín</w:t>
            </w:r>
            <w:r>
              <w:t xml:space="preserve"> </w:t>
            </w:r>
            <w:r w:rsidR="5A18E6F8">
              <w:t xml:space="preserve">alebo do prvej vyššej / komplexnej plánovanej prehliadky </w:t>
            </w:r>
            <w:r>
              <w:t>(verejný obstarávateľ požaduje predložiť zoznam výrobcom predpísaného pozemného vybavenia spolu s jednotkovými cenami príslušného vybavenia vyjadrenými v </w:t>
            </w:r>
            <w:r w:rsidR="4459C0EA">
              <w:t>€</w:t>
            </w:r>
            <w:r>
              <w:t xml:space="preserve"> bez DPH. Verejný obstarávateľ si vyhradzuje právo </w:t>
            </w:r>
            <w:r w:rsidR="5779B1C9">
              <w:t xml:space="preserve">zahrnúť do predmetu plnenia podľa </w:t>
            </w:r>
            <w:r w:rsidR="00DA37DB">
              <w:t>čiastkovej</w:t>
            </w:r>
            <w:r w:rsidR="5779B1C9">
              <w:t xml:space="preserve"> zmluvy</w:t>
            </w:r>
            <w:r>
              <w:t xml:space="preserve"> výrobcom predpísané pozemné vybavenie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793326B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853D76" w14:textId="59ECEB02" w:rsidR="000E6740" w:rsidRPr="00916C3D" w:rsidRDefault="000E6740" w:rsidP="000E6740">
            <w:pPr>
              <w:jc w:val="center"/>
            </w:pPr>
          </w:p>
        </w:tc>
      </w:tr>
      <w:tr w:rsidR="00916C3D" w:rsidRPr="00916C3D" w14:paraId="68981FA3" w14:textId="5093B52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DFB8DC4" w14:textId="4BB81030" w:rsidR="000E6740" w:rsidRPr="00916C3D" w:rsidRDefault="033857C1" w:rsidP="000E6740">
            <w:r>
              <w:t>2.5.3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67A81A1" w14:textId="62E0D621" w:rsidR="000E6740" w:rsidRPr="00916C3D" w:rsidRDefault="7F998419" w:rsidP="000E6740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diagnostické zariadenia predpísané príručkou pre údržbu vrtuľníka nevyhnutné na vykonanie údržby vrtuľníka</w:t>
            </w:r>
            <w:r w:rsidR="1828EFDC">
              <w:t xml:space="preserve"> do úrovne 300 letových hodín</w:t>
            </w:r>
            <w:r>
              <w:t xml:space="preserve"> </w:t>
            </w:r>
            <w:r w:rsidR="5A18E6F8">
              <w:t xml:space="preserve">alebo do prvej vyššej / komplexnej plánovanej prehliadky </w:t>
            </w:r>
            <w:r>
              <w:t xml:space="preserve">(verejný obstarávateľ požaduje predložiť zoznam príručkou pre údržbu predpísaného diagnostického zariadenia spolu s jednotkovými cenami príslušného diagnostického zariadenia vyjadrenými v € bez DPH. Verejný obstarávateľ si vyhradzuje právo </w:t>
            </w:r>
            <w:r w:rsidR="5779B1C9">
              <w:t xml:space="preserve">zahrnúť do predmetu plnenia podľa </w:t>
            </w:r>
            <w:r w:rsidR="00DA37DB">
              <w:t>čiastkovej</w:t>
            </w:r>
            <w:r w:rsidR="5779B1C9">
              <w:t xml:space="preserve"> zmluvy</w:t>
            </w:r>
            <w:r>
              <w:t xml:space="preserve"> príručkou pre údržbu predpísané diagnostické zariadenia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4CBC6D9" w14:textId="77777777" w:rsidR="000E6740" w:rsidRPr="00916C3D" w:rsidRDefault="000E6740" w:rsidP="000E6740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D99787A" w14:textId="7100A0E9" w:rsidR="000E6740" w:rsidRPr="00916C3D" w:rsidRDefault="000E6740" w:rsidP="000E6740">
            <w:pPr>
              <w:jc w:val="center"/>
            </w:pPr>
          </w:p>
        </w:tc>
      </w:tr>
      <w:tr w:rsidR="000E6740" w:rsidRPr="003E116E" w14:paraId="6DFBC048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58439F04" w14:textId="1C7883A3" w:rsidR="000E6740" w:rsidRPr="002D3D5E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2.6.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35384701" w14:textId="6764807A" w:rsidR="000E6740" w:rsidRPr="00D30F4A" w:rsidRDefault="033857C1" w:rsidP="000E6740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Ďalšie </w:t>
            </w:r>
            <w:r w:rsidR="687B9C09" w:rsidRPr="23098925">
              <w:rPr>
                <w:b/>
                <w:bCs/>
              </w:rPr>
              <w:t xml:space="preserve">povinné </w:t>
            </w:r>
            <w:r w:rsidRPr="23098925">
              <w:rPr>
                <w:b/>
                <w:bCs/>
              </w:rPr>
              <w:t>vybavenie: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B08B014" w14:textId="77777777" w:rsidR="000E6740" w:rsidRPr="003E116E" w:rsidRDefault="033857C1" w:rsidP="000E6740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57CA61" w14:textId="77777777" w:rsidR="000E6740" w:rsidRPr="003E116E" w:rsidRDefault="033857C1" w:rsidP="000E6740">
            <w:pPr>
              <w:jc w:val="center"/>
            </w:pPr>
            <w:r>
              <w:t>N/A</w:t>
            </w:r>
          </w:p>
        </w:tc>
      </w:tr>
      <w:tr w:rsidR="00BB2C01" w:rsidRPr="003E116E" w14:paraId="5FA39BA9" w14:textId="77777777" w:rsidTr="23098925">
        <w:trPr>
          <w:trHeight w:val="62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64A4DE1" w14:textId="77777777" w:rsidR="00BB2C01" w:rsidRPr="003E116E" w:rsidRDefault="5D040D64" w:rsidP="00BB2C01">
            <w:r>
              <w:t>2.6.1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B9A5394" w14:textId="5475B645" w:rsidR="00BB2C01" w:rsidRPr="003E116E" w:rsidRDefault="5D040D64" w:rsidP="00BB2C01">
            <w:r>
              <w:t>Systém na rýchle opustenie vrtuľníka pomocou lanovej techniky (fast roping</w:t>
            </w:r>
            <w:r w:rsidR="18F0B5C7">
              <w:t xml:space="preserve"> a</w:t>
            </w:r>
            <w:r>
              <w:t xml:space="preserve"> rappeling system);vrátane montáže</w:t>
            </w:r>
            <w:r w:rsidR="6E8906AA">
              <w:t>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A85405E" w14:textId="515CA9BB" w:rsidR="00BB2C01" w:rsidRPr="003E116E" w:rsidRDefault="5D040D64" w:rsidP="00BB2C0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030356" w14:textId="166CF146" w:rsidR="00BB2C01" w:rsidRPr="003E116E" w:rsidRDefault="5D040D64" w:rsidP="00BB2C01">
            <w:pPr>
              <w:jc w:val="center"/>
            </w:pPr>
            <w:r>
              <w:t>N/A</w:t>
            </w:r>
          </w:p>
        </w:tc>
      </w:tr>
      <w:tr w:rsidR="00BB2C01" w:rsidRPr="003E116E" w14:paraId="5DC9BC6E" w14:textId="77777777" w:rsidTr="23098925">
        <w:trPr>
          <w:trHeight w:val="33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CF130A9" w14:textId="1F8680C7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2.6.1.1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BE48FC8" w14:textId="636F8E05" w:rsidR="00BB2C01" w:rsidRPr="00881998" w:rsidRDefault="5D040D64" w:rsidP="001D052E">
            <w:pPr>
              <w:pStyle w:val="ListParagraph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23098925">
              <w:rPr>
                <w:color w:val="auto"/>
              </w:rPr>
              <w:t>Odnímateľné časti systému „fast roping“ na opustenie vrtuľníka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6A6CDFA5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DCC9DAC" w14:textId="095A688D" w:rsidR="00BB2C01" w:rsidRPr="00881998" w:rsidRDefault="00BB2C01" w:rsidP="23098925">
            <w:pPr>
              <w:jc w:val="center"/>
              <w:rPr>
                <w:color w:val="auto"/>
              </w:rPr>
            </w:pPr>
          </w:p>
        </w:tc>
      </w:tr>
      <w:tr w:rsidR="00BB2C01" w:rsidRPr="003E116E" w14:paraId="1D374AAA" w14:textId="77777777" w:rsidTr="23098925">
        <w:trPr>
          <w:trHeight w:val="33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5E1C8B0" w14:textId="5CF3A360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2.6.1.2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1DCE11A" w14:textId="76122D11" w:rsidR="00BB2C01" w:rsidRPr="00881998" w:rsidRDefault="5D040D64" w:rsidP="001D052E">
            <w:pPr>
              <w:pStyle w:val="ListParagraph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23098925">
              <w:rPr>
                <w:color w:val="auto"/>
              </w:rPr>
              <w:t>Odnímateľné časti systému „rappeling“ na opustenie vrtuľníka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1B48220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F1041B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FBA02D2" w14:textId="77777777" w:rsidTr="23098925">
        <w:trPr>
          <w:trHeight w:val="313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9503767" w14:textId="43F3AC30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56A709E" w14:textId="5A7FBE13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Ochrana proti nárazu do elektrického vedenia (wire strike protection)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F6F1D2A" w14:textId="3C9CE0FE" w:rsidR="00BB2C01" w:rsidRPr="00881998" w:rsidRDefault="5D040D64" w:rsidP="00BB2C01">
            <w:pPr>
              <w:jc w:val="center"/>
              <w:rPr>
                <w:color w:val="auto"/>
              </w:rPr>
            </w:pPr>
            <w:r w:rsidRPr="23098925">
              <w:rPr>
                <w:color w:val="auto"/>
              </w:rP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BE9DD6" w14:textId="7BE12D5B" w:rsidR="00BB2C01" w:rsidRPr="00881998" w:rsidRDefault="5D040D64" w:rsidP="00BB2C01">
            <w:pPr>
              <w:jc w:val="center"/>
              <w:rPr>
                <w:color w:val="auto"/>
              </w:rPr>
            </w:pPr>
            <w:r w:rsidRPr="23098925">
              <w:rPr>
                <w:color w:val="auto"/>
              </w:rPr>
              <w:t>N/A</w:t>
            </w:r>
          </w:p>
        </w:tc>
      </w:tr>
      <w:tr w:rsidR="00BB2C01" w:rsidRPr="003E116E" w14:paraId="1A49DDF0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8078D6D" w14:textId="28C8F299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2.6.2.1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4C9363D" w14:textId="6ACC76D4" w:rsidR="00BB2C01" w:rsidRPr="00881998" w:rsidRDefault="5D040D64" w:rsidP="00E03D65">
            <w:pPr>
              <w:pStyle w:val="ListParagraph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23098925">
              <w:rPr>
                <w:color w:val="auto"/>
              </w:rPr>
              <w:t>Predpríprava na ochranu proti nárazu do elektrického vedenia (wire strike protection);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6327902" w14:textId="125F6C87" w:rsidR="00BB2C01" w:rsidRPr="00881998" w:rsidRDefault="00BB2C01" w:rsidP="00BB2C01">
            <w:pPr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9591A11" w14:textId="282E5035" w:rsidR="00BB2C01" w:rsidRPr="00881998" w:rsidRDefault="00BB2C01" w:rsidP="23098925">
            <w:pPr>
              <w:jc w:val="center"/>
              <w:rPr>
                <w:color w:val="auto"/>
              </w:rPr>
            </w:pPr>
          </w:p>
        </w:tc>
      </w:tr>
      <w:tr w:rsidR="00BB2C01" w:rsidRPr="003E116E" w14:paraId="3B458689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8C9D97B" w14:textId="5E11994E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2.6.2.2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2A92624" w14:textId="4917DF8C" w:rsidR="00BB2C01" w:rsidRPr="00881998" w:rsidRDefault="5D040D64" w:rsidP="00E03D65">
            <w:pPr>
              <w:pStyle w:val="ListParagraph"/>
              <w:numPr>
                <w:ilvl w:val="0"/>
                <w:numId w:val="24"/>
              </w:numPr>
              <w:ind w:left="773"/>
              <w:rPr>
                <w:color w:val="auto"/>
              </w:rPr>
            </w:pPr>
            <w:r w:rsidRPr="23098925">
              <w:rPr>
                <w:color w:val="auto"/>
              </w:rPr>
              <w:t>Odnímateľné časti na ochranu proti nárazu do elektrického vedenia (wire strike protection);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E29007A" w14:textId="77777777" w:rsidR="00BB2C01" w:rsidRPr="00881998" w:rsidRDefault="00BB2C01" w:rsidP="00BB2C01">
            <w:pPr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6043A84" w14:textId="77777777" w:rsidR="00BB2C01" w:rsidRPr="00881998" w:rsidRDefault="00BB2C01" w:rsidP="00BB2C01">
            <w:pPr>
              <w:rPr>
                <w:color w:val="auto"/>
              </w:rPr>
            </w:pPr>
          </w:p>
        </w:tc>
      </w:tr>
      <w:tr w:rsidR="00BB2C01" w:rsidRPr="003E116E" w14:paraId="45DE0643" w14:textId="77777777" w:rsidTr="23098925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44426AA" w14:textId="6BD2CAAE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58C0DE4" w14:textId="174F906C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Proti-zrážkový systém TCAS alebo ekvivalent;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8FDBE44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97919C2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AC3F7D1" w14:textId="77777777" w:rsidTr="23098925">
        <w:trPr>
          <w:trHeight w:val="425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6D48A63" w14:textId="10B6569F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CE0248" w14:textId="7DF28D22" w:rsidR="00BB2C01" w:rsidRPr="00881998" w:rsidRDefault="5D040D64" w:rsidP="23098925">
            <w:pPr>
              <w:rPr>
                <w:color w:val="auto"/>
              </w:rPr>
            </w:pPr>
            <w:r w:rsidRPr="23098925">
              <w:rPr>
                <w:color w:val="auto"/>
              </w:rPr>
              <w:t>Systém varovania zrážky so zemou (GPWS/EGPWS/HTAWS);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43A69D6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FAFCE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4B01C16F" w14:textId="77777777" w:rsidTr="23098925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A24027E" w14:textId="3E25CA55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2806487" w14:textId="1DA116AB" w:rsidR="00BB2C01" w:rsidRPr="00881998" w:rsidRDefault="5D040D64" w:rsidP="23098925">
            <w:pPr>
              <w:rPr>
                <w:color w:val="auto"/>
              </w:rPr>
            </w:pPr>
            <w:r w:rsidRPr="23098925">
              <w:rPr>
                <w:color w:val="auto"/>
              </w:rPr>
              <w:t>Poveternostný radar, vrátane montáže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429D7732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DF27F13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6A4C772B" w14:textId="77777777" w:rsidTr="23098925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E0AF13B" w14:textId="3BDAC653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4D52E16" w14:textId="387B98EE" w:rsidR="00BB2C01" w:rsidRPr="00881998" w:rsidRDefault="5D040D64" w:rsidP="23098925">
            <w:pPr>
              <w:rPr>
                <w:color w:val="auto"/>
              </w:rPr>
            </w:pPr>
            <w:r w:rsidRPr="23098925">
              <w:rPr>
                <w:color w:val="auto"/>
              </w:rPr>
              <w:t>Stierač čelného skla, vrátane montáže</w:t>
            </w:r>
            <w:r w:rsidR="00BB2C01">
              <w:tab/>
            </w:r>
            <w:r w:rsidR="00BB2C01"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155F10A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90CC774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226A9B05" w14:textId="77777777" w:rsidTr="23098925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35B597D" w14:textId="638FF34F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84EEBE" w14:textId="00AAA427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Vybavenie na medicínsky prevoz 2 pacientov (EMS) s možnosťou rýchlej rekonfigurácie, vrátane montáže (ak sa vyžaduje)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0C7E329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F628A9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BB2C01" w:rsidRPr="003E116E" w14:paraId="331C1603" w14:textId="77777777" w:rsidTr="23098925">
        <w:trPr>
          <w:trHeight w:val="31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B295797" w14:textId="61DE76D1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2.6.8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C12091B" w14:textId="28F53D3F" w:rsidR="00BB2C01" w:rsidRPr="00881998" w:rsidRDefault="5D040D64" w:rsidP="00BB2C01">
            <w:pPr>
              <w:rPr>
                <w:color w:val="auto"/>
              </w:rPr>
            </w:pPr>
            <w:r w:rsidRPr="23098925">
              <w:rPr>
                <w:color w:val="auto"/>
              </w:rPr>
              <w:t>Vybavenie na medicínsky prevoz 3 pacientov (EMS) s možnosťou rýchlej rekonfigurácie, vrátane montáže (ak sa vyžaduje)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AF4351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A48201" w14:textId="77777777" w:rsidR="00BB2C01" w:rsidRPr="00881998" w:rsidRDefault="00BB2C01" w:rsidP="00BB2C01">
            <w:pPr>
              <w:jc w:val="center"/>
              <w:rPr>
                <w:color w:val="auto"/>
              </w:rPr>
            </w:pPr>
          </w:p>
        </w:tc>
      </w:tr>
      <w:tr w:rsidR="006976B4" w:rsidRPr="00973451" w14:paraId="16537B2A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5B6B4B1" w14:textId="4A2A5117" w:rsidR="006976B4" w:rsidRPr="00881998" w:rsidRDefault="757EA6DA">
            <w:pPr>
              <w:rPr>
                <w:color w:val="auto"/>
              </w:rPr>
            </w:pPr>
            <w:r w:rsidRPr="23098925">
              <w:rPr>
                <w:color w:val="auto"/>
              </w:rPr>
              <w:t>2.</w:t>
            </w:r>
            <w:r w:rsidR="6E8906AA" w:rsidRPr="23098925">
              <w:rPr>
                <w:color w:val="auto"/>
              </w:rPr>
              <w:t>6.9</w:t>
            </w:r>
          </w:p>
          <w:p w14:paraId="5D3ED466" w14:textId="51DC5944" w:rsidR="006976B4" w:rsidRPr="00881998" w:rsidRDefault="006976B4">
            <w:pPr>
              <w:rPr>
                <w:strike/>
                <w:color w:val="auto"/>
              </w:rPr>
            </w:pP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E672EB0" w14:textId="434A847F" w:rsidR="006976B4" w:rsidRPr="00881998" w:rsidRDefault="757EA6DA">
            <w:pPr>
              <w:rPr>
                <w:color w:val="auto"/>
              </w:rPr>
            </w:pPr>
            <w:r w:rsidRPr="23098925">
              <w:rPr>
                <w:color w:val="auto"/>
              </w:rPr>
              <w:t>Hasiaca súprava Bambi Bucket/Bambi Max. s</w:t>
            </w:r>
            <w:r w:rsidR="44C3A6E7" w:rsidRPr="23098925">
              <w:rPr>
                <w:color w:val="auto"/>
              </w:rPr>
              <w:t xml:space="preserve"> minimálnym </w:t>
            </w:r>
            <w:r w:rsidRPr="23098925">
              <w:rPr>
                <w:color w:val="auto"/>
              </w:rPr>
              <w:t xml:space="preserve">objemom </w:t>
            </w:r>
            <w:r w:rsidR="44C3A6E7" w:rsidRPr="23098925">
              <w:rPr>
                <w:color w:val="auto"/>
              </w:rPr>
              <w:t xml:space="preserve">3000 </w:t>
            </w:r>
            <w:r w:rsidRPr="23098925">
              <w:rPr>
                <w:color w:val="auto"/>
              </w:rPr>
              <w:t>litrov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6776E369" w14:textId="77777777" w:rsidR="006976B4" w:rsidRPr="00881998" w:rsidRDefault="006976B4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6FF2C4D" w14:textId="03118307" w:rsidR="006976B4" w:rsidRPr="00881998" w:rsidRDefault="006976B4" w:rsidP="23098925">
            <w:pPr>
              <w:rPr>
                <w:color w:val="auto"/>
              </w:rPr>
            </w:pPr>
          </w:p>
        </w:tc>
      </w:tr>
    </w:tbl>
    <w:p w14:paraId="2DCBC823" w14:textId="77777777" w:rsidR="00F74966" w:rsidRPr="00F13B66" w:rsidRDefault="00F74966">
      <w:pPr>
        <w:rPr>
          <w:sz w:val="2"/>
          <w:szCs w:val="2"/>
          <w:lang w:val="en-US"/>
        </w:rPr>
      </w:pPr>
      <w:r w:rsidRPr="23098925">
        <w:rPr>
          <w:sz w:val="2"/>
          <w:szCs w:val="2"/>
        </w:rP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588"/>
        <w:gridCol w:w="1767"/>
        <w:gridCol w:w="3396"/>
      </w:tblGrid>
      <w:tr w:rsidR="00786461" w:rsidRPr="00E4737B" w14:paraId="07F5849D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A143C5B" w14:textId="12E9C8DF" w:rsidR="00786461" w:rsidRPr="00E4737B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5C3F62" w14:textId="3D96860F" w:rsidR="00786461" w:rsidRPr="00E4737B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Školenie, výcvik, personál poskytujúci výcvik a preskúšanie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EF861A7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Súlad</w:t>
            </w:r>
          </w:p>
          <w:p w14:paraId="69C70F58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14A48E58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Referencia na priložený dokument (kapitola, strana)</w:t>
            </w:r>
          </w:p>
        </w:tc>
      </w:tr>
      <w:tr w:rsidR="00786461" w:rsidRPr="003E116E" w14:paraId="2D4BB8FA" w14:textId="63D1EB8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790F6255" w14:textId="77777777" w:rsidR="00786461" w:rsidRPr="006C4FAE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E3C5E33" w14:textId="77777777" w:rsidR="00786461" w:rsidRPr="006C4FAE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Za týmto účelom uchádzač vo svojej ponuke (v zozname) rámcovo uvedie: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CF6A604" w14:textId="0DC4B7AF" w:rsidR="00786461" w:rsidRPr="003E116E" w:rsidRDefault="3BFC1DA5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7449AAB" w14:textId="4EC77BC1" w:rsidR="00786461" w:rsidRPr="003E116E" w:rsidRDefault="3BFC1DA5" w:rsidP="00786461">
            <w:pPr>
              <w:jc w:val="center"/>
            </w:pPr>
            <w:r>
              <w:t>N/A</w:t>
            </w:r>
          </w:p>
        </w:tc>
      </w:tr>
      <w:tr w:rsidR="00786461" w:rsidRPr="003E116E" w14:paraId="0D14E7F9" w14:textId="6DEE4DB0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D041A46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170C5E6" w14:textId="5F19B6C7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poskytovateľov školení, resp. výcviku vrátane rozsahu ich oprávnenia schváleného príslušným leteckým úradom,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E64D38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274249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0D91F91D" w14:textId="7F26D33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613F8D2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73D876C" w14:textId="445F95B5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odporúčané druhy teoretických školení, resp. výcviku cieľových skupín,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E813319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80F57E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984893B" w14:textId="61568B7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40E7566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9BA95CF" w14:textId="4CA7E9EA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odporúčané druhy praktických školení, letový simulátor, výcvik leteckého personálu </w:t>
            </w:r>
            <w:r w:rsidR="3458011D">
              <w:t>verejného obstarávateľa</w:t>
            </w:r>
            <w:r>
              <w:t>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611F22C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030F98B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63F4CC7" w14:textId="01E234DF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C917107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2A9F627" w14:textId="135301F2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časovú náročnosť/ druh školenia, resp. výcvik,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D55237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E130DA6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8153288" w14:textId="1BFF93D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5712404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07F905C" w14:textId="71DD447E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požadovanú periodicitu školenia resp. výcviku/ druh školenia resp. výcvik,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8D1EA44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6D682BB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0FA0142" w14:textId="5E62168D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0406099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0C6BB93" w14:textId="75E6ABC6" w:rsidR="00786461" w:rsidRPr="003E116E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vstupné kvalifikačné predpoklady účastníkov/ druh školenia, resp. výcvik.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316E91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407F829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72B0B57" w14:textId="70C82E09" w:rsidTr="23098925">
        <w:trPr>
          <w:trHeight w:val="128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20F2741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A61C021" w14:textId="0EC5F6B9" w:rsidR="00786461" w:rsidRPr="003E116E" w:rsidRDefault="3FEC194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uchádzačom </w:t>
            </w:r>
            <w:r w:rsidR="3BFC1DA5">
              <w:t xml:space="preserve">vypracovaný návrh školiaceho plánu body (3.2 – 3.7) musí byť prerokovaný a odsúhlasený </w:t>
            </w:r>
            <w:r w:rsidR="3458011D">
              <w:t>verejným obstarávateľom</w:t>
            </w:r>
            <w:r w:rsidR="3BFC1DA5">
              <w:t xml:space="preserve">. Prerokovanie a odsúhlasenie predloženého návrhu školiaceho plánu prebehne do 10 pracovných dní od jeho predloženia. </w:t>
            </w:r>
            <w:r>
              <w:t xml:space="preserve">Uchádzač </w:t>
            </w:r>
            <w:r w:rsidR="3BFC1DA5">
              <w:t xml:space="preserve">môže začať so samotným školením, resp. výcvikom až po odsúhlasení školiaceho plánu </w:t>
            </w:r>
            <w:r w:rsidR="3458011D">
              <w:t>verejným obstarávateľom</w:t>
            </w:r>
            <w:r w:rsidR="3BFC1DA5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31491D2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A9AF3C0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C1E00C9" w14:textId="3585D68E" w:rsidTr="23098925">
        <w:trPr>
          <w:trHeight w:val="64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95EF195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A66A6F6" w14:textId="453D727A" w:rsidR="00786461" w:rsidRPr="003E116E" w:rsidRDefault="3FEC194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 xml:space="preserve">Uchádzač </w:t>
            </w:r>
            <w:r w:rsidR="3BFC1DA5">
              <w:t>v rámci realizovaných školení, resp. výcviku poskytne každému účastníkovi školiaci materiál v jazyku anglickom.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F20104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84DC33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3CF18DFE" w14:textId="6E584802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2B6B148" w14:textId="77777777" w:rsidR="00786461" w:rsidRPr="007E3A24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75BBEE5F" w14:textId="31C1E4F3" w:rsidR="00786461" w:rsidRPr="00764B52" w:rsidRDefault="3BFC1DA5" w:rsidP="00786461">
            <w:r w:rsidRPr="23098925">
              <w:rPr>
                <w:b/>
                <w:bCs/>
              </w:rPr>
              <w:t xml:space="preserve">Výcvik letovej posádky </w:t>
            </w:r>
            <w:r>
              <w:t>nad rámec výcviku uvedeného v bode 1.6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45B49CD6" w14:textId="62A78C15" w:rsidR="00786461" w:rsidRPr="003E116E" w:rsidRDefault="3BFC1DA5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BCF64D2" w14:textId="50B5FE29" w:rsidR="00786461" w:rsidRPr="003E116E" w:rsidRDefault="3BFC1DA5" w:rsidP="00786461">
            <w:pPr>
              <w:jc w:val="center"/>
            </w:pPr>
            <w:r>
              <w:t>N/A</w:t>
            </w:r>
          </w:p>
        </w:tc>
      </w:tr>
      <w:tr w:rsidR="00916C3D" w:rsidRPr="00916C3D" w14:paraId="58248177" w14:textId="77777777" w:rsidTr="23098925">
        <w:trPr>
          <w:trHeight w:val="47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E91E961" w14:textId="78B9A232" w:rsidR="00786461" w:rsidRPr="00916C3D" w:rsidRDefault="3BFC1DA5" w:rsidP="00786461">
            <w:r>
              <w:t>3.2.1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EB2E996" w14:textId="5E417332" w:rsidR="00786461" w:rsidRPr="00916C3D" w:rsidRDefault="69D4F43D" w:rsidP="00600CD0">
            <w:r>
              <w:t>Výcvik pilota k získaniu typovej kvalifikácie v súlade s nariadením (EU) 1178/2011</w:t>
            </w:r>
            <w:r w:rsidR="157347AD">
              <w:t xml:space="preserve"> (VFR).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0B7CD94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564F14" w14:textId="38F91D35" w:rsidR="00786461" w:rsidRPr="00916C3D" w:rsidRDefault="00786461" w:rsidP="2AD39619"/>
        </w:tc>
      </w:tr>
      <w:tr w:rsidR="00916C3D" w:rsidRPr="00916C3D" w14:paraId="3F4254CF" w14:textId="77777777" w:rsidTr="23098925">
        <w:trPr>
          <w:trHeight w:val="434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EB7451D" w14:textId="7F3D68E4" w:rsidR="00786461" w:rsidRPr="00916C3D" w:rsidRDefault="3BFC1DA5" w:rsidP="00786461">
            <w:r>
              <w:t>3.2.2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7E334C3" w14:textId="49C55098" w:rsidR="00786461" w:rsidRPr="00916C3D" w:rsidRDefault="6BFC5D52" w:rsidP="00600CD0">
            <w:r>
              <w:t xml:space="preserve">Rozšírenie typovej kvalifikácie pilota </w:t>
            </w:r>
            <w:r w:rsidR="2AA0357B">
              <w:t xml:space="preserve">podľa bodu 3.2.1 </w:t>
            </w:r>
            <w:r>
              <w:t>na jedno</w:t>
            </w:r>
            <w:r w:rsidR="295FDA09">
              <w:t xml:space="preserve"> / </w:t>
            </w:r>
            <w:r>
              <w:t>viacpilotnú prevádzku v súlade s nariadením (EÚ) č. 1178/2011 podľa typu absolvovaného výcviku</w:t>
            </w:r>
            <w:r w:rsidR="2AA0357B">
              <w:t>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26C04C3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4FFAAA4" w14:textId="77777777" w:rsidR="00786461" w:rsidRPr="00916C3D" w:rsidRDefault="00786461" w:rsidP="00786461">
            <w:pPr>
              <w:jc w:val="center"/>
            </w:pPr>
          </w:p>
        </w:tc>
      </w:tr>
      <w:tr w:rsidR="00916C3D" w:rsidRPr="00916C3D" w14:paraId="193112BB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4BA943D" w14:textId="77777777" w:rsidR="00AF7A01" w:rsidRPr="00916C3D" w:rsidRDefault="7FF1B476" w:rsidP="00AF7A01">
            <w:r>
              <w:t>3.2.3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4D5DE78" w14:textId="75B9A6F2" w:rsidR="00AF7A01" w:rsidRPr="00916C3D" w:rsidRDefault="7FF1B476" w:rsidP="00AF7A01">
            <w:r>
              <w:t xml:space="preserve">Počiatočný výcvik NVIS na nový typ vrtuľníka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BC49A86" w14:textId="4F3C8C87" w:rsidR="00AF7A01" w:rsidRPr="00916C3D" w:rsidRDefault="7FF1B476" w:rsidP="00AF7A0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0690D53" w14:textId="60E7F394" w:rsidR="00AF7A01" w:rsidRPr="00916C3D" w:rsidRDefault="7FF1B476" w:rsidP="00AF7A01">
            <w:pPr>
              <w:jc w:val="center"/>
            </w:pPr>
            <w:r>
              <w:t>N/A</w:t>
            </w:r>
          </w:p>
        </w:tc>
      </w:tr>
      <w:tr w:rsidR="00916C3D" w:rsidRPr="00916C3D" w14:paraId="18752482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AA840CA" w14:textId="4ABDA818" w:rsidR="00AF7A01" w:rsidRPr="00916C3D" w:rsidRDefault="7FF1B476" w:rsidP="00AF7A01">
            <w:r>
              <w:t>3.2.3.1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3CA4957" w14:textId="46E50720" w:rsidR="00AF7A01" w:rsidRPr="00916C3D" w:rsidRDefault="2F1BC756" w:rsidP="00AF7A0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Počiatočný výcvik pilota NVIS na nový typ vrtuľníka (získanie kvalifikácie pre lety v 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26C8525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83C9D8F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3D8DA549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6A597A4" w14:textId="5252878D" w:rsidR="00AF7A01" w:rsidRPr="00916C3D" w:rsidRDefault="7FF1B476" w:rsidP="00AF7A01">
            <w:r>
              <w:t>3.2.3</w:t>
            </w:r>
            <w:r w:rsidR="35271F17">
              <w:t>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9B727C0" w14:textId="503A7F74" w:rsidR="00AF7A01" w:rsidRPr="00916C3D" w:rsidRDefault="6BFC5D52" w:rsidP="00644649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Počiatočný výcvik pilota NVIS na nový typ vrtuľníka (rozšírenie kvalifikácie pre lety v neznámych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27CBAEE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1C0F8E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5E5312EF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F6D08AA" w14:textId="511D64FD" w:rsidR="00AF7A01" w:rsidRPr="00916C3D" w:rsidRDefault="7FF1B476" w:rsidP="00AF7A01">
            <w:r>
              <w:t>3.2.4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4F23D8B" w14:textId="3721F3C5" w:rsidR="00AF7A01" w:rsidRPr="00916C3D" w:rsidRDefault="075FDA20" w:rsidP="00600CD0">
            <w:r>
              <w:t>P</w:t>
            </w:r>
            <w:r w:rsidR="7FF1B476">
              <w:t>reškoľovací výcvik NVIS na nový typ vrtuľníka (vrátane lietania v neznámych oblastiach)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6C2FEAE4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5530E2A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459621FE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CBB57C5" w14:textId="03D5D98A" w:rsidR="00AF7A01" w:rsidRPr="00916C3D" w:rsidRDefault="7FF1B476" w:rsidP="00AF7A01">
            <w:r>
              <w:t>3.2.5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A22E3A0" w14:textId="6036594F" w:rsidR="00AF7A01" w:rsidRPr="00916C3D" w:rsidRDefault="6EF488EF" w:rsidP="00814008">
            <w:r>
              <w:t>V</w:t>
            </w:r>
            <w:r w:rsidR="7FF1B476">
              <w:t>ýcvik na hasenie požiarov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78360C6" w14:textId="77777777" w:rsidR="00AF7A01" w:rsidRPr="00916C3D" w:rsidRDefault="00AF7A01" w:rsidP="00AF7A0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2431C4" w14:textId="77777777" w:rsidR="00AF7A01" w:rsidRPr="00916C3D" w:rsidRDefault="00AF7A01" w:rsidP="00AF7A01">
            <w:pPr>
              <w:jc w:val="center"/>
            </w:pPr>
          </w:p>
        </w:tc>
      </w:tr>
      <w:tr w:rsidR="00916C3D" w:rsidRPr="00916C3D" w14:paraId="459DEE06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36AB3C0" w14:textId="77777777" w:rsidR="00814008" w:rsidRPr="00916C3D" w:rsidRDefault="6EF488EF" w:rsidP="00814008">
            <w:r>
              <w:t>3.2.6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F7E985A" w14:textId="0B48D1E6" w:rsidR="00814008" w:rsidRPr="00916C3D" w:rsidRDefault="6EF488EF" w:rsidP="00814008">
            <w:r>
              <w:t>Výcvik so zdvíhacím zariadením (HHO)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6A79919" w14:textId="79DE24F0" w:rsidR="00814008" w:rsidRPr="00916C3D" w:rsidRDefault="6EF488EF" w:rsidP="00814008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A93D35" w14:textId="5A3BFFED" w:rsidR="00814008" w:rsidRPr="00916C3D" w:rsidRDefault="6EF488EF" w:rsidP="00814008">
            <w:pPr>
              <w:jc w:val="center"/>
            </w:pPr>
            <w:r>
              <w:t>N/A</w:t>
            </w:r>
          </w:p>
        </w:tc>
      </w:tr>
      <w:tr w:rsidR="00916C3D" w:rsidRPr="00916C3D" w14:paraId="37E45199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B3BA616" w14:textId="7C15B992" w:rsidR="00814008" w:rsidRPr="00916C3D" w:rsidRDefault="6EF488EF" w:rsidP="00814008">
            <w:r>
              <w:t>3.2.6.1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A5F545C" w14:textId="69C6E35F" w:rsidR="00814008" w:rsidRPr="00916C3D" w:rsidRDefault="6EF488EF" w:rsidP="00814008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pre pilota bez predchádzajúcich skúseností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6343A5F" w14:textId="77777777" w:rsidR="00814008" w:rsidRPr="00916C3D" w:rsidRDefault="00814008" w:rsidP="00814008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CB00608" w14:textId="77777777" w:rsidR="00814008" w:rsidRPr="00916C3D" w:rsidRDefault="00814008" w:rsidP="00814008">
            <w:pPr>
              <w:jc w:val="center"/>
            </w:pPr>
          </w:p>
        </w:tc>
      </w:tr>
      <w:tr w:rsidR="00916C3D" w:rsidRPr="00916C3D" w14:paraId="4421BA17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F754BCF" w14:textId="15D72123" w:rsidR="00814008" w:rsidRPr="00916C3D" w:rsidRDefault="6EF488EF" w:rsidP="00814008">
            <w:r>
              <w:t>3.2.6.2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1EA1B31" w14:textId="7B895D79" w:rsidR="00814008" w:rsidRPr="00916C3D" w:rsidRDefault="6EF488EF" w:rsidP="00814008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pre pilota s predchádzajúcimi skúsenosťami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D21FC38" w14:textId="77777777" w:rsidR="00814008" w:rsidRPr="00916C3D" w:rsidRDefault="00814008" w:rsidP="00814008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BD5CCE2" w14:textId="77777777" w:rsidR="00814008" w:rsidRPr="00916C3D" w:rsidRDefault="00814008" w:rsidP="00814008">
            <w:pPr>
              <w:jc w:val="center"/>
            </w:pPr>
          </w:p>
        </w:tc>
      </w:tr>
      <w:tr w:rsidR="00916C3D" w:rsidRPr="00916C3D" w14:paraId="3F0A530D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6444BEA" w14:textId="560EE21A" w:rsidR="00563DA3" w:rsidRPr="00916C3D" w:rsidRDefault="48F50E39" w:rsidP="00563DA3">
            <w:r>
              <w:t>3.2.7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520F3FA" w14:textId="389DECEE" w:rsidR="00563DA3" w:rsidRPr="00916C3D" w:rsidRDefault="48F50E39" w:rsidP="00563DA3">
            <w:r>
              <w:t>Výcvik pre lety s externým nákladom v podvese (HESLO)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5C3C787D" w14:textId="26DA1F9E" w:rsidR="00563DA3" w:rsidRPr="00916C3D" w:rsidRDefault="48F50E39" w:rsidP="00563DA3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6E735DE" w14:textId="18FBA706" w:rsidR="00563DA3" w:rsidRPr="00916C3D" w:rsidRDefault="48F50E39" w:rsidP="00563DA3">
            <w:pPr>
              <w:jc w:val="center"/>
            </w:pPr>
            <w:r>
              <w:t>N/A</w:t>
            </w:r>
          </w:p>
        </w:tc>
      </w:tr>
      <w:tr w:rsidR="00916C3D" w:rsidRPr="00916C3D" w14:paraId="13F17251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F1A5C02" w14:textId="3295F1D5" w:rsidR="00563DA3" w:rsidRPr="00916C3D" w:rsidRDefault="48F50E39" w:rsidP="00563DA3">
            <w:r>
              <w:t>3.2.7.1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148A500" w14:textId="77777777" w:rsidR="00563DA3" w:rsidRPr="00916C3D" w:rsidRDefault="48F50E39" w:rsidP="00563DA3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pre pilota bez predchádzajúcich skúseností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AEEB689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2DD6ED3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25071BE2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0BB42DA" w14:textId="556CABFC" w:rsidR="00563DA3" w:rsidRPr="00916C3D" w:rsidRDefault="48F50E39" w:rsidP="00563DA3">
            <w:r>
              <w:t>3.2.7.2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B006C3B" w14:textId="77777777" w:rsidR="00563DA3" w:rsidRPr="00916C3D" w:rsidRDefault="48F50E39" w:rsidP="00563DA3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pre pilota s predchádzajúcimi skúsenosťami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7A44CE66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CAF1D62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256C9F9C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33BE2F5" w14:textId="77777777" w:rsidR="00563DA3" w:rsidRPr="00916C3D" w:rsidRDefault="48F50E39" w:rsidP="00563DA3">
            <w:r>
              <w:t>3.2.8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B7EAFF1" w14:textId="1D05F569" w:rsidR="00563DA3" w:rsidRPr="00916C3D" w:rsidRDefault="48F50E39" w:rsidP="00563DA3">
            <w:r>
              <w:t>Výcvik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66306958" w14:textId="6666FDCC" w:rsidR="00563DA3" w:rsidRPr="00916C3D" w:rsidRDefault="48F50E39" w:rsidP="00563DA3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A464908" w14:textId="182377A5" w:rsidR="00563DA3" w:rsidRPr="00916C3D" w:rsidRDefault="48F50E39" w:rsidP="00563DA3">
            <w:pPr>
              <w:jc w:val="center"/>
            </w:pPr>
            <w:r>
              <w:t>N/A</w:t>
            </w:r>
          </w:p>
        </w:tc>
      </w:tr>
      <w:tr w:rsidR="00916C3D" w:rsidRPr="00916C3D" w14:paraId="1E9F8086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333E622" w14:textId="21A609DA" w:rsidR="00563DA3" w:rsidRPr="00916C3D" w:rsidRDefault="48F50E39" w:rsidP="00563DA3">
            <w:r>
              <w:t>3.2.8.1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910849D" w14:textId="77777777" w:rsidR="00563DA3" w:rsidRPr="00916C3D" w:rsidRDefault="48F50E39" w:rsidP="00563DA3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výcvik k získaniu oprávnenia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9BC41D7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636C7E6" w14:textId="77777777" w:rsidR="00563DA3" w:rsidRPr="00916C3D" w:rsidRDefault="00563DA3" w:rsidP="00563DA3">
            <w:pPr>
              <w:jc w:val="center"/>
            </w:pPr>
          </w:p>
        </w:tc>
      </w:tr>
      <w:tr w:rsidR="00916C3D" w:rsidRPr="00916C3D" w14:paraId="0EACA29A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95C8826" w14:textId="6DF6AAE3" w:rsidR="00563DA3" w:rsidRPr="00916C3D" w:rsidRDefault="48F50E39" w:rsidP="00563DA3">
            <w:r>
              <w:t>3.2.8.2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DDFF85E" w14:textId="7D3F54A8" w:rsidR="00563DA3" w:rsidRPr="00916C3D" w:rsidRDefault="48F50E39" w:rsidP="00563DA3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výcvik k rozšíreniu oprávnenia inštruktor typovej kvalifikačnej kategórie (TRI) v súlade s nariadením (EU) 1178/2011.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447EA78" w14:textId="77777777" w:rsidR="00563DA3" w:rsidRPr="00916C3D" w:rsidRDefault="00563DA3" w:rsidP="00563DA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5FAB989" w14:textId="77777777" w:rsidR="00563DA3" w:rsidRPr="00916C3D" w:rsidRDefault="00563DA3" w:rsidP="00563DA3">
            <w:pPr>
              <w:jc w:val="center"/>
            </w:pPr>
          </w:p>
        </w:tc>
      </w:tr>
    </w:tbl>
    <w:p w14:paraId="3EADC79D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006062" w:rsidRPr="003E116E" w14:paraId="6FDBE849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BF622AA" w14:textId="2B5EE9E7" w:rsidR="00006062" w:rsidRPr="007E3A24" w:rsidRDefault="53C092F1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4C9C8A61" w14:textId="75B22CB1" w:rsidR="00006062" w:rsidRPr="00764B52" w:rsidRDefault="53C092F1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Výcvik činností pre technických členov posádky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2C75950A" w14:textId="77777777" w:rsidR="00006062" w:rsidRPr="003E116E" w:rsidRDefault="53C092F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5E36664" w14:textId="77777777" w:rsidR="00006062" w:rsidRPr="003E116E" w:rsidRDefault="53C092F1">
            <w:pPr>
              <w:jc w:val="center"/>
            </w:pPr>
            <w:r>
              <w:t>N/A</w:t>
            </w:r>
          </w:p>
        </w:tc>
      </w:tr>
      <w:tr w:rsidR="00916C3D" w:rsidRPr="00916C3D" w14:paraId="6893FDB7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32B65DEF" w14:textId="7F3FAFD3" w:rsidR="00006062" w:rsidRPr="00916C3D" w:rsidRDefault="586A4EAC">
            <w:r>
              <w:t>3.3.1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93E7397" w14:textId="77777777" w:rsidR="00006062" w:rsidRPr="00916C3D" w:rsidRDefault="53C092F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výcvik so zdvíhacím zariadením (HHO)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0BE53290" w14:textId="77777777" w:rsidR="00006062" w:rsidRPr="00916C3D" w:rsidRDefault="00006062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2D17575" w14:textId="77777777" w:rsidR="00006062" w:rsidRPr="00916C3D" w:rsidRDefault="00006062"/>
        </w:tc>
      </w:tr>
      <w:tr w:rsidR="00916C3D" w:rsidRPr="00916C3D" w14:paraId="3A46E3E9" w14:textId="77777777" w:rsidTr="23098925">
        <w:trPr>
          <w:trHeight w:val="376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0794B32" w14:textId="19BF04EC" w:rsidR="00006062" w:rsidRPr="00916C3D" w:rsidRDefault="586A4EAC">
            <w:r>
              <w:t>3.3.2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8467E5B" w14:textId="77777777" w:rsidR="00006062" w:rsidRPr="00916C3D" w:rsidRDefault="53C092F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výcvik pre lety s externým nákladom v podvese (HESLO)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36A1D95" w14:textId="77777777" w:rsidR="00006062" w:rsidRPr="00916C3D" w:rsidRDefault="00006062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8FDC3A1" w14:textId="77777777" w:rsidR="00006062" w:rsidRPr="00916C3D" w:rsidRDefault="00006062"/>
        </w:tc>
      </w:tr>
      <w:tr w:rsidR="00786461" w:rsidRPr="00AD36F0" w14:paraId="6A9D5033" w14:textId="77777777" w:rsidTr="23098925">
        <w:trPr>
          <w:trHeight w:val="38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6FE886A3" w14:textId="5B4F08A0" w:rsidR="00786461" w:rsidRPr="00AD36F0" w:rsidRDefault="3BFC1DA5" w:rsidP="0078646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</w:t>
            </w:r>
            <w:r w:rsidR="586A4EAC" w:rsidRPr="23098925">
              <w:rPr>
                <w:b/>
                <w:bCs/>
              </w:rPr>
              <w:t>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81FB7F" w14:textId="261C0529" w:rsidR="00786461" w:rsidRPr="00AD36F0" w:rsidRDefault="3BFC1DA5" w:rsidP="0078646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Školenie všeobecného oboznámenia s typom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039A20B7" w14:textId="77777777" w:rsidR="00786461" w:rsidRPr="00AD36F0" w:rsidRDefault="00786461" w:rsidP="00786461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AE5BD55" w14:textId="77777777" w:rsidR="00786461" w:rsidRPr="00AD36F0" w:rsidRDefault="00786461" w:rsidP="00786461">
            <w:pPr>
              <w:jc w:val="center"/>
              <w:rPr>
                <w:b/>
                <w:bCs/>
              </w:rPr>
            </w:pPr>
          </w:p>
        </w:tc>
      </w:tr>
      <w:tr w:rsidR="00916C3D" w:rsidRPr="00916C3D" w14:paraId="492A43DF" w14:textId="2A3CDD30" w:rsidTr="23098925">
        <w:trPr>
          <w:trHeight w:val="96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8D8213E" w14:textId="36ED40B8" w:rsidR="00786461" w:rsidRPr="00916C3D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680124E" w14:textId="1B14DCCE" w:rsidR="00786461" w:rsidRPr="00916C3D" w:rsidRDefault="78E703C4" w:rsidP="00786461">
            <w:r>
              <w:t xml:space="preserve">Výcvik minimálne na úrovni ekvivalentnej k časti 66 nariadenia (EU) 1321/2014, dodatku III, úroveň 1 Všeobecné oboznámenie sa a poskytované organizáciou schválenou podľa časti 147, výrobcom alebo akoukoľvek inou organizáciou akceptovanou Dopravným úradom SR (kurz </w:t>
            </w:r>
            <w:r w:rsidR="51DF15D1">
              <w:t xml:space="preserve">min. 10 max </w:t>
            </w:r>
            <w:r>
              <w:t xml:space="preserve">15 osôb).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1A4AF874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BFE4969" w14:textId="77777777" w:rsidR="00786461" w:rsidRPr="00916C3D" w:rsidRDefault="00786461" w:rsidP="00786461">
            <w:pPr>
              <w:jc w:val="center"/>
            </w:pPr>
          </w:p>
        </w:tc>
      </w:tr>
      <w:tr w:rsidR="00C86688" w:rsidRPr="00C86688" w14:paraId="404CAF0A" w14:textId="77777777" w:rsidTr="23098925">
        <w:trPr>
          <w:trHeight w:val="389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0F7E1538" w14:textId="6DE3287B" w:rsidR="00786461" w:rsidRPr="00C86688" w:rsidRDefault="3BFC1DA5" w:rsidP="0078646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3.</w:t>
            </w:r>
            <w:r w:rsidR="752D3775" w:rsidRPr="23098925">
              <w:rPr>
                <w:b/>
                <w:bCs/>
              </w:rPr>
              <w:t>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300AFAD" w14:textId="4AE54DD9" w:rsidR="00786461" w:rsidRPr="00C86688" w:rsidRDefault="3BFC1DA5" w:rsidP="00786461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 xml:space="preserve">Typová kvalifikácia leteckého technika </w:t>
            </w:r>
            <w:r>
              <w:t>nad rámec výcviku uvedeného v bode 1.6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</w:tcPr>
          <w:p w14:paraId="7C6071BC" w14:textId="77777777" w:rsidR="00786461" w:rsidRPr="00C86688" w:rsidRDefault="00786461" w:rsidP="00786461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F83D19" w14:textId="77777777" w:rsidR="00786461" w:rsidRPr="00C86688" w:rsidRDefault="00786461" w:rsidP="00786461">
            <w:pPr>
              <w:jc w:val="center"/>
              <w:rPr>
                <w:b/>
                <w:bCs/>
              </w:rPr>
            </w:pPr>
          </w:p>
        </w:tc>
      </w:tr>
      <w:tr w:rsidR="00C86688" w:rsidRPr="00C86688" w14:paraId="0515707A" w14:textId="77777777" w:rsidTr="23098925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08C9845" w14:textId="2288B9F6" w:rsidR="00786461" w:rsidRPr="00C86688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CBA7FFB" w14:textId="36A875AA" w:rsidR="00786461" w:rsidRPr="00C86688" w:rsidRDefault="3BFC1DA5" w:rsidP="00786461">
            <w:r>
              <w:t>Všetky výcviky v tejto subsekcii musia byť poskytnuté v súlade s nariadením (EU) 1321/2014.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9CCB631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D76793A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6F111FD0" w14:textId="77777777" w:rsidTr="23098925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09C3BAB0" w14:textId="6FB70357" w:rsidR="00786461" w:rsidRPr="00C86688" w:rsidRDefault="3BFC1DA5" w:rsidP="00786461">
            <w:r>
              <w:t>3.</w:t>
            </w:r>
            <w:r w:rsidR="752D3775">
              <w:t>5</w:t>
            </w:r>
            <w:r>
              <w:t>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DDAEB5" w14:textId="5B01864A" w:rsidR="00786461" w:rsidRPr="00C86688" w:rsidRDefault="3BFC1DA5" w:rsidP="00786461">
            <w:r>
              <w:t>Typový výcvik technického personálu - drak / motor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7841525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12BF98A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3EDC0075" w14:textId="77777777" w:rsidTr="23098925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302B7F10" w14:textId="5D420C06" w:rsidR="00786461" w:rsidRPr="00C86688" w:rsidRDefault="3BFC1DA5" w:rsidP="00786461">
            <w:r>
              <w:t>3.</w:t>
            </w:r>
            <w:r w:rsidR="752D3775">
              <w:t>5</w:t>
            </w:r>
            <w:r>
              <w:t>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FB66281" w14:textId="37B2B44A" w:rsidR="00786461" w:rsidRPr="00C86688" w:rsidRDefault="3BFC1DA5" w:rsidP="00786461">
            <w:r>
              <w:t>Typový výcvik technického personálu - avionika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62EDB299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3E97936" w14:textId="77777777" w:rsidR="00786461" w:rsidRPr="00C86688" w:rsidRDefault="00786461" w:rsidP="00786461">
            <w:pPr>
              <w:jc w:val="center"/>
            </w:pPr>
          </w:p>
        </w:tc>
      </w:tr>
      <w:tr w:rsidR="00C86688" w:rsidRPr="00C86688" w14:paraId="4D6DDCB1" w14:textId="77777777" w:rsidTr="23098925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59CD156" w14:textId="6A0FD44E" w:rsidR="00786461" w:rsidRPr="00C86688" w:rsidRDefault="3BFC1DA5" w:rsidP="00786461">
            <w:r>
              <w:t>3.</w:t>
            </w:r>
            <w:r w:rsidR="752D3775">
              <w:t>5</w:t>
            </w:r>
            <w:r>
              <w:t>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C17B4B9" w14:textId="0DBD2361" w:rsidR="00786461" w:rsidRPr="00C86688" w:rsidRDefault="3BFC1DA5" w:rsidP="00786461">
            <w:r>
              <w:t>Typový výcvik technického personálu – kategória C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47CE703" w14:textId="77777777" w:rsidR="00786461" w:rsidRPr="00C86688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6B734B5" w14:textId="77777777" w:rsidR="00786461" w:rsidRPr="00C86688" w:rsidRDefault="00786461" w:rsidP="00786461">
            <w:pPr>
              <w:jc w:val="center"/>
            </w:pPr>
          </w:p>
        </w:tc>
      </w:tr>
    </w:tbl>
    <w:p w14:paraId="588307BC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786461" w:rsidRPr="00E4737B" w14:paraId="08300B35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EF13F6C" w14:textId="2BCFA894" w:rsidR="00786461" w:rsidRPr="00E4737B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4.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1AD00D" w14:textId="4EF11B74" w:rsidR="00786461" w:rsidRPr="00E4737B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Náhradné diely a údržba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7AC56F2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Súlad</w:t>
            </w:r>
          </w:p>
          <w:p w14:paraId="49903BAF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3D4E8423" w14:textId="77777777" w:rsidR="00786461" w:rsidRPr="00E4737B" w:rsidRDefault="3BFC1DA5" w:rsidP="23098925">
            <w:pPr>
              <w:jc w:val="center"/>
              <w:rPr>
                <w:b/>
                <w:bCs/>
              </w:rPr>
            </w:pPr>
            <w:r w:rsidRPr="23098925">
              <w:rPr>
                <w:b/>
                <w:bCs/>
              </w:rPr>
              <w:t>Referencia na priložený dokument (kapitola, strana)</w:t>
            </w:r>
          </w:p>
        </w:tc>
      </w:tr>
      <w:tr w:rsidR="00786461" w:rsidRPr="00AB79AC" w14:paraId="580DD999" w14:textId="77777777" w:rsidTr="23098925">
        <w:trPr>
          <w:trHeight w:val="408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DB93661" w14:textId="77777777" w:rsidR="00786461" w:rsidRPr="00AB79AC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567E0C8" w14:textId="6BA01506" w:rsidR="00786461" w:rsidRPr="00AB79AC" w:rsidRDefault="3BFC1DA5" w:rsidP="00786461">
            <w:r>
              <w:t>Programy podpory musia byť navrhnuté pre lietadlo udržiavané v súlade s nariadením (EU) 1321/2014.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D2745AD" w14:textId="77777777" w:rsidR="00786461" w:rsidRPr="00AB79AC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6A8E2B3" w14:textId="77777777" w:rsidR="00786461" w:rsidRPr="00AB79AC" w:rsidRDefault="00786461" w:rsidP="00786461">
            <w:pPr>
              <w:jc w:val="center"/>
            </w:pPr>
          </w:p>
        </w:tc>
      </w:tr>
      <w:tr w:rsidR="00786461" w:rsidRPr="003E116E" w14:paraId="5064361D" w14:textId="604ACB74" w:rsidTr="23098925">
        <w:trPr>
          <w:trHeight w:val="377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30F2B75D" w14:textId="77777777" w:rsidR="00786461" w:rsidRPr="00784CFD" w:rsidRDefault="3BFC1DA5" w:rsidP="23098925">
            <w:pPr>
              <w:rPr>
                <w:b/>
                <w:bCs/>
              </w:rPr>
            </w:pPr>
            <w:r w:rsidRPr="23098925">
              <w:rPr>
                <w:b/>
                <w:bCs/>
              </w:rPr>
              <w:t>4.1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6A713470" w14:textId="419FDECA" w:rsidR="00786461" w:rsidRPr="003C3515" w:rsidRDefault="3BFC1DA5" w:rsidP="00786461">
            <w:r w:rsidRPr="23098925">
              <w:rPr>
                <w:b/>
                <w:bCs/>
              </w:rPr>
              <w:t xml:space="preserve">Program podpory náhradných dielov na základe hodinovej sadzky </w:t>
            </w:r>
            <w:r>
              <w:t>na päť rokov prevádzky s predpokladaným náletom do 250 letových hodín ročne.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hideMark/>
          </w:tcPr>
          <w:p w14:paraId="13F59BBC" w14:textId="4BFA93CD" w:rsidR="00786461" w:rsidRPr="003E116E" w:rsidRDefault="3BFC1DA5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6C1B0D" w14:textId="6704F809" w:rsidR="00786461" w:rsidRPr="003E116E" w:rsidRDefault="3BFC1DA5" w:rsidP="00786461">
            <w:pPr>
              <w:jc w:val="center"/>
            </w:pPr>
            <w:r>
              <w:t>N/A</w:t>
            </w:r>
          </w:p>
        </w:tc>
      </w:tr>
      <w:tr w:rsidR="00786461" w:rsidRPr="003E116E" w14:paraId="3BA857B2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0D7116F4" w14:textId="77777777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2B817D1" w14:textId="19216E66" w:rsidR="00786461" w:rsidRPr="00712E0D" w:rsidRDefault="3BFC1DA5" w:rsidP="00786461">
            <w:r>
              <w:t>Program musí zahŕňať / pokrývať: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B769694" w14:textId="77777777" w:rsidR="00786461" w:rsidRPr="003E116E" w:rsidRDefault="3BFC1DA5" w:rsidP="00786461">
            <w:pPr>
              <w:jc w:val="center"/>
            </w:pPr>
            <w:r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F7B6395" w14:textId="77777777" w:rsidR="00786461" w:rsidRPr="003E116E" w:rsidRDefault="3BFC1DA5" w:rsidP="00786461">
            <w:pPr>
              <w:jc w:val="center"/>
            </w:pPr>
            <w:r>
              <w:t>N/A</w:t>
            </w:r>
          </w:p>
        </w:tc>
      </w:tr>
      <w:tr w:rsidR="00786461" w:rsidRPr="003E116E" w14:paraId="66429A81" w14:textId="3E568981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F7CE6EE" w14:textId="2C1EDF39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5B3FD9E" w14:textId="7FE637C6" w:rsidR="00786461" w:rsidRPr="00712E0D" w:rsidRDefault="3BFC1DA5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dynamické komponenty, listy hlavného a vyrovnávacieho rotora, vybavenie obsiahnuté v základnej konfigurácii vrtuľníka ako aj vybavenie pre plnenie misií dodávané spolu s vrtuľníkom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5158957" w14:textId="23CCB204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8E5F428" w14:textId="65951828" w:rsidR="00786461" w:rsidRPr="003E116E" w:rsidRDefault="00786461" w:rsidP="00786461">
            <w:pPr>
              <w:jc w:val="center"/>
            </w:pPr>
          </w:p>
        </w:tc>
      </w:tr>
      <w:tr w:rsidR="00786461" w:rsidRPr="003E116E" w14:paraId="0600B2E5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7DF00A0B" w14:textId="37666B71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CBE4100" w14:textId="3DF6ACE7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 xml:space="preserve">náhradné diely plánované aj neplánované údržbové úkony (udalosti)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9D0AAB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310E5C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8AD54DB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63DBBC01" w14:textId="6F34B0CE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FC850C5" w14:textId="786CD321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>dodávku neopraviteľných náhradných dielov,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2CF90AC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FEE011C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14E93723" w14:textId="48D45149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242E4724" w14:textId="536FB81C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E6C08B8" w14:textId="4626D6DC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>diely mimo tolerancie na uvoľnenie do prevádzky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197501D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43F448D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639EDBA" w14:textId="5A357F5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51F501F2" w14:textId="7FF6EBF3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F587EA6" w14:textId="64804322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>dodávku náhradných dielov pre tie položky, ktoré dosiahli povinný limit životnosti,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0FF890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162BCDD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51AFDD20" w14:textId="53F45415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1761B3EB" w14:textId="3EC6CB0E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1A3FEC74" w14:textId="7B52D84F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 xml:space="preserve">dodávku náhradných dielov pre tie položky, dosiahli obdobie času medzi generálnymi opravami (TBO),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15EECD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F4A95C0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2478EB51" w14:textId="4B5FC4B6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</w:tcPr>
          <w:p w14:paraId="62C2EE3D" w14:textId="6B68A2A3" w:rsidR="00786461" w:rsidRPr="003E116E" w:rsidRDefault="00786461" w:rsidP="00786461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6B3A7D4A" w14:textId="7CBD2FC2" w:rsidR="00786461" w:rsidRPr="003C3515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 w:rsidRPr="003C3515">
              <w:t>dodávku náhradných dielov pre aplikáciu technických bulletinov na zachovanie letu-schopnosti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DE565A3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40A4B6A" w14:textId="77777777" w:rsidR="00786461" w:rsidRPr="003E116E" w:rsidRDefault="00786461" w:rsidP="00786461">
            <w:pPr>
              <w:jc w:val="center"/>
            </w:pPr>
          </w:p>
        </w:tc>
      </w:tr>
      <w:tr w:rsidR="00916C3D" w:rsidRPr="00916C3D" w14:paraId="3BD3F227" w14:textId="77777777" w:rsidTr="23098925">
        <w:trPr>
          <w:trHeight w:val="485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1DD86C" w14:textId="77777777" w:rsidR="005803B1" w:rsidRPr="00916C3D" w:rsidRDefault="005803B1">
            <w:pPr>
              <w:rPr>
                <w:b/>
              </w:rPr>
            </w:pPr>
            <w:r w:rsidRPr="00916C3D">
              <w:rPr>
                <w:b/>
              </w:rPr>
              <w:t>4.2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49635" w14:textId="253CAF4A" w:rsidR="005803B1" w:rsidRPr="00916C3D" w:rsidRDefault="00BA0E0C">
            <w:r w:rsidRPr="00916C3D">
              <w:rPr>
                <w:b/>
                <w:bCs/>
              </w:rPr>
              <w:t>Sada náhradných dielov na vrtuľník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3231C" w14:textId="77777777" w:rsidR="005803B1" w:rsidRPr="00916C3D" w:rsidRDefault="005803B1">
            <w:pPr>
              <w:jc w:val="center"/>
            </w:pPr>
            <w:r w:rsidRPr="00916C3D">
              <w:t>N/A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6690F6" w14:textId="14632055" w:rsidR="005803B1" w:rsidRPr="00916C3D" w:rsidRDefault="005803B1" w:rsidP="00916C3D">
            <w:pPr>
              <w:jc w:val="center"/>
            </w:pPr>
            <w:r w:rsidRPr="00916C3D">
              <w:t>N/A</w:t>
            </w:r>
          </w:p>
        </w:tc>
      </w:tr>
      <w:tr w:rsidR="00916C3D" w:rsidRPr="00916C3D" w14:paraId="16A8D5E6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53F27F4" w14:textId="4817860A" w:rsidR="00F13B66" w:rsidRPr="00916C3D" w:rsidRDefault="00F13B66"/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02EC71F8" w14:textId="541D58B8" w:rsidR="00F13B66" w:rsidRPr="00916C3D" w:rsidRDefault="24252002" w:rsidP="00114318">
            <w:pPr>
              <w:pStyle w:val="ListParagraph"/>
              <w:numPr>
                <w:ilvl w:val="0"/>
                <w:numId w:val="24"/>
              </w:numPr>
              <w:ind w:left="773"/>
            </w:pPr>
            <w:r w:rsidRPr="2BAC6770">
              <w:rPr>
                <w:b/>
                <w:bCs/>
              </w:rPr>
              <w:t xml:space="preserve">Sada náhradných dielov na vrtuľník </w:t>
            </w:r>
            <w:r w:rsidR="6A188FCE">
              <w:t xml:space="preserve">predpísaných príručkou pre údržbu vrtuľníka do úrovne 300 letových hodín alebo prvej vyššej / komplexnej plánovanej údržby </w:t>
            </w:r>
            <w:r>
              <w:t>s predpokladaným náletom do 250 letových hodín ročne.</w:t>
            </w:r>
            <w:r w:rsidR="6C50E08C">
              <w:t xml:space="preserve"> </w:t>
            </w:r>
            <w:r w:rsidR="7276AEBF">
              <w:t xml:space="preserve">(verejný obstarávateľ požaduje predložiť zoznam príručkou pre údržbu predpísaného zoznamu náhradných dielov s jednotkovými cenami vyjadrenými v € bez DPH. Verejný obstarávateľ si vyhradzuje právo </w:t>
            </w:r>
            <w:r w:rsidR="3C8A370A" w:rsidRPr="00B31AF3">
              <w:rPr>
                <w:highlight w:val="yellow"/>
              </w:rPr>
              <w:t xml:space="preserve">zahrnúť do predmetu plnenia podľa </w:t>
            </w:r>
            <w:r w:rsidR="00CA762C">
              <w:rPr>
                <w:highlight w:val="yellow"/>
              </w:rPr>
              <w:t>čiastkovej</w:t>
            </w:r>
            <w:r w:rsidR="3C8A370A" w:rsidRPr="00B31AF3">
              <w:rPr>
                <w:highlight w:val="yellow"/>
              </w:rPr>
              <w:t xml:space="preserve"> zmluvy</w:t>
            </w:r>
            <w:r w:rsidR="3C8A370A">
              <w:t>,</w:t>
            </w:r>
            <w:r w:rsidR="7276AEBF">
              <w:t xml:space="preserve"> príručkou pre údržbu predpísané </w:t>
            </w:r>
            <w:r w:rsidR="1A311523">
              <w:t>diely</w:t>
            </w:r>
            <w:r w:rsidR="7276AEBF">
              <w:t xml:space="preserve"> výlučne podľa aktuálnych potrieb a rozpočtových možností verejného obstarávateľa. 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3DCDEA8" w14:textId="77777777" w:rsidR="00F13B66" w:rsidRPr="00916C3D" w:rsidRDefault="00F13B66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B56A948" w14:textId="77777777" w:rsidR="00F13B66" w:rsidRPr="00916C3D" w:rsidRDefault="00F13B66">
            <w:pPr>
              <w:jc w:val="center"/>
            </w:pPr>
          </w:p>
        </w:tc>
      </w:tr>
      <w:tr w:rsidR="00786461" w:rsidRPr="00E4737B" w14:paraId="31936695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DF323D4" w14:textId="77777777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t>5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3B24CF0" w14:textId="77777777" w:rsidR="00786461" w:rsidRPr="00E4737B" w:rsidRDefault="00786461" w:rsidP="00786461">
            <w:pPr>
              <w:rPr>
                <w:b/>
              </w:rPr>
            </w:pPr>
            <w:r w:rsidRPr="0058091A">
              <w:rPr>
                <w:b/>
              </w:rPr>
              <w:t>Softwarové vybavenie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3E739E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28E66BD6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2AC3B8C0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916C3D" w:rsidRPr="00916C3D" w14:paraId="66B0E7F2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6710302" w14:textId="75BE1290" w:rsidR="00786461" w:rsidRPr="00916C3D" w:rsidRDefault="00786461" w:rsidP="00786461">
            <w:r w:rsidRPr="00916C3D">
              <w:t>5.</w:t>
            </w:r>
            <w:r w:rsidR="006D149B" w:rsidRPr="00916C3D">
              <w:t>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88D2031" w14:textId="22F6A7EB" w:rsidR="00786461" w:rsidRPr="00916C3D" w:rsidRDefault="00786461" w:rsidP="00786461">
            <w:r w:rsidRPr="00916C3D">
              <w:t xml:space="preserve">Navigačná databáza v rozsahu pokrytia EÚ na obdobe 4 rokov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918E80B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B8ACB96" w14:textId="77777777" w:rsidR="00786461" w:rsidRPr="00916C3D" w:rsidRDefault="00786461" w:rsidP="00786461">
            <w:pPr>
              <w:jc w:val="center"/>
            </w:pPr>
          </w:p>
        </w:tc>
      </w:tr>
      <w:tr w:rsidR="00916C3D" w:rsidRPr="00916C3D" w14:paraId="72F9F3DD" w14:textId="77777777" w:rsidTr="23098925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BBF206F" w14:textId="4C95FB0B" w:rsidR="00786461" w:rsidRPr="00916C3D" w:rsidRDefault="00786461" w:rsidP="00786461">
            <w:r w:rsidRPr="00916C3D">
              <w:t>5.</w:t>
            </w:r>
            <w:r w:rsidR="006D149B" w:rsidRPr="00916C3D">
              <w:t>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E4BFCEB" w14:textId="0CAE5E03" w:rsidR="00786461" w:rsidRPr="00916C3D" w:rsidRDefault="00786461" w:rsidP="00786461">
            <w:r w:rsidRPr="00916C3D">
              <w:t>Mapový podklad do „moving map “ v rozsahu Slovenskej republiky na úrovni adries ulíc aktualizovaný po dobu 4 rokov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24329EDC" w14:textId="77777777" w:rsidR="00786461" w:rsidRPr="00916C3D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5052F72" w14:textId="77777777" w:rsidR="00786461" w:rsidRPr="00916C3D" w:rsidRDefault="00786461" w:rsidP="00786461">
            <w:pPr>
              <w:jc w:val="center"/>
            </w:pPr>
          </w:p>
        </w:tc>
      </w:tr>
    </w:tbl>
    <w:p w14:paraId="0804CE0F" w14:textId="77777777" w:rsidR="00F74966" w:rsidRDefault="00F74966">
      <w:r>
        <w:br w:type="page"/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604"/>
        <w:gridCol w:w="1767"/>
        <w:gridCol w:w="3402"/>
      </w:tblGrid>
      <w:tr w:rsidR="00786461" w:rsidRPr="00E4737B" w14:paraId="29606DF0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67C0266" w14:textId="35CCAC90" w:rsidR="00786461" w:rsidRPr="00E4737B" w:rsidRDefault="00786461" w:rsidP="00786461">
            <w:pPr>
              <w:rPr>
                <w:b/>
              </w:rPr>
            </w:pPr>
            <w:r>
              <w:rPr>
                <w:b/>
              </w:rPr>
              <w:t>6</w:t>
            </w:r>
            <w:r w:rsidRPr="00E4737B">
              <w:rPr>
                <w:b/>
              </w:rPr>
              <w:t>.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74C391" w14:textId="4AE482FA" w:rsidR="00786461" w:rsidRPr="00E4737B" w:rsidRDefault="00786461" w:rsidP="00786461">
            <w:pPr>
              <w:rPr>
                <w:b/>
              </w:rPr>
            </w:pPr>
            <w:r w:rsidRPr="00916C3D">
              <w:rPr>
                <w:b/>
              </w:rPr>
              <w:t>Nepovinné vybavenie</w:t>
            </w:r>
            <w:r w:rsidR="00622C03" w:rsidRPr="00916C3D">
              <w:rPr>
                <w:b/>
              </w:rPr>
              <w:t xml:space="preserve"> a služby</w:t>
            </w:r>
            <w:r w:rsidRPr="00916C3D">
              <w:rPr>
                <w:b/>
              </w:rPr>
              <w:t>, ak je k dispozícii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07F7A93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Súlad</w:t>
            </w:r>
          </w:p>
          <w:p w14:paraId="158E3EA2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(áno/nie)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0D058F8B" w14:textId="77777777" w:rsidR="00786461" w:rsidRPr="00E4737B" w:rsidRDefault="00786461" w:rsidP="00786461">
            <w:pPr>
              <w:jc w:val="center"/>
              <w:rPr>
                <w:b/>
              </w:rPr>
            </w:pPr>
            <w:r w:rsidRPr="00E4737B">
              <w:rPr>
                <w:b/>
              </w:rPr>
              <w:t>Referencia na priložený dokument (kapitola, strana)</w:t>
            </w:r>
          </w:p>
        </w:tc>
      </w:tr>
      <w:tr w:rsidR="00786461" w:rsidRPr="003E116E" w14:paraId="328FD573" w14:textId="62D408DE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6D1D8505" w14:textId="5844F921" w:rsidR="00786461" w:rsidRPr="003E116E" w:rsidRDefault="00786461" w:rsidP="00786461">
            <w:r>
              <w:t>6</w:t>
            </w:r>
            <w:r w:rsidRPr="003E116E">
              <w:t>.1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20850C60" w14:textId="5177D5E7" w:rsidR="00786461" w:rsidRPr="003E116E" w:rsidRDefault="00786461" w:rsidP="00786461">
            <w:r w:rsidRPr="00A50D83">
              <w:t>Ochrana motora proti nasatiu pevných častíc (lety v prašnom prostredí)</w:t>
            </w:r>
            <w:r w:rsidR="00D20B0B">
              <w:t>,</w:t>
            </w:r>
            <w:r w:rsidR="00A76763">
              <w:t xml:space="preserve"> vrátane montáže</w:t>
            </w:r>
            <w:r w:rsidRPr="00A50D83">
              <w:tab/>
            </w:r>
            <w:r w:rsidRPr="00A50D83"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2B388695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B6515C5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439E7B10" w14:textId="700120B2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52FC7604" w14:textId="70D19E4C" w:rsidR="00786461" w:rsidRPr="003E116E" w:rsidRDefault="00786461" w:rsidP="00786461">
            <w:r>
              <w:t>6.2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A485E1B" w14:textId="625964A8" w:rsidR="00786461" w:rsidRPr="003E116E" w:rsidRDefault="00786461" w:rsidP="00786461">
            <w:r>
              <w:t>Prídavné</w:t>
            </w:r>
            <w:r w:rsidR="005C6932">
              <w:t xml:space="preserve"> interné</w:t>
            </w:r>
            <w:r>
              <w:t xml:space="preserve"> </w:t>
            </w:r>
            <w:r w:rsidR="00B41E37">
              <w:t xml:space="preserve">palivové nádrže zabezpečujúce zvýšenie kapacity paliva o minimálne o 10 % nad objem palivových nádrží dodávaných v základnej konfigurácii vrtuľníka podľa bodu 1. 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054F05CF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6504FB6" w14:textId="77777777" w:rsidR="00786461" w:rsidRPr="003E116E" w:rsidRDefault="00786461" w:rsidP="00786461">
            <w:pPr>
              <w:jc w:val="center"/>
            </w:pPr>
          </w:p>
        </w:tc>
      </w:tr>
      <w:tr w:rsidR="00786461" w:rsidRPr="003E116E" w14:paraId="6B34546E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42DD16BE" w14:textId="6BEB0ED5" w:rsidR="00786461" w:rsidRPr="003E116E" w:rsidRDefault="00786461" w:rsidP="00786461">
            <w:r>
              <w:t>6.3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6BE3CC8" w14:textId="042E8AC6" w:rsidR="00786461" w:rsidRDefault="00786461" w:rsidP="00786461">
            <w:r w:rsidRPr="003E116E">
              <w:t>Predpríprava na osadenie ručnej rádiostanice využívanej zložkami HaZZ a HZS.</w:t>
            </w:r>
            <w:r w:rsidR="000701B5">
              <w:t xml:space="preserve"> Technické riešenie vrátane </w:t>
            </w:r>
            <w:r w:rsidR="007F7269">
              <w:t>montáže a</w:t>
            </w:r>
            <w:r w:rsidR="00313DB9">
              <w:t> </w:t>
            </w:r>
            <w:r w:rsidR="007F7269">
              <w:t>certifikácie</w:t>
            </w:r>
            <w:r w:rsidR="00313DB9">
              <w:t xml:space="preserve"> EASA</w:t>
            </w:r>
            <w:r w:rsidR="00BB3C0D">
              <w:t>,</w:t>
            </w:r>
            <w:r w:rsidR="007F7269">
              <w:t xml:space="preserve"> ak je potrebná.</w:t>
            </w:r>
            <w:r w:rsidRPr="003E116E">
              <w:t xml:space="preserve"> Predpríprava musí obsahovať:</w:t>
            </w:r>
          </w:p>
          <w:p w14:paraId="3B2EA29E" w14:textId="77777777" w:rsidR="00786461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E</w:t>
            </w:r>
            <w:r w:rsidRPr="00CD2E62">
              <w:t>xternú anténu s frekvenčným rozsahom</w:t>
            </w:r>
            <w:r>
              <w:t xml:space="preserve"> </w:t>
            </w:r>
            <w:r w:rsidRPr="006F29EC">
              <w:t>100Mhz až 500Mhz</w:t>
            </w:r>
            <w:r>
              <w:t>.</w:t>
            </w:r>
          </w:p>
          <w:p w14:paraId="072158B3" w14:textId="77777777" w:rsidR="00786461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Elektrický zdroj napájania k pripojeniu adaptéru na ručnú rádiostanicu,</w:t>
            </w:r>
          </w:p>
          <w:p w14:paraId="25548194" w14:textId="77777777" w:rsidR="00786461" w:rsidRPr="00CD2E62" w:rsidRDefault="00786461" w:rsidP="00786461">
            <w:pPr>
              <w:pStyle w:val="ListParagraph"/>
              <w:numPr>
                <w:ilvl w:val="0"/>
                <w:numId w:val="24"/>
              </w:numPr>
              <w:ind w:left="773"/>
            </w:pPr>
            <w:r>
              <w:t>Možnosť pripojenia ručnej rádiostanice do interkomu vrtuľníka.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hideMark/>
          </w:tcPr>
          <w:p w14:paraId="35FBC73C" w14:textId="77777777" w:rsidR="00786461" w:rsidRPr="003E116E" w:rsidRDefault="00786461" w:rsidP="00786461"/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71712AE" w14:textId="77777777" w:rsidR="00786461" w:rsidRPr="003E116E" w:rsidRDefault="00786461" w:rsidP="00786461"/>
        </w:tc>
      </w:tr>
      <w:tr w:rsidR="00786461" w:rsidRPr="003E116E" w14:paraId="55C342FB" w14:textId="020EED7C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31E3FCBD" w14:textId="7AA00EED" w:rsidR="00786461" w:rsidRPr="003E116E" w:rsidRDefault="00786461" w:rsidP="00786461">
            <w:r>
              <w:t>6.4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263B608" w14:textId="1FA3603C" w:rsidR="00786461" w:rsidRPr="003E116E" w:rsidRDefault="005C6932" w:rsidP="00786461">
            <w:r>
              <w:t>Príprava na o</w:t>
            </w:r>
            <w:r w:rsidR="00786461">
              <w:t>dľahčen</w:t>
            </w:r>
            <w:r>
              <w:t>é</w:t>
            </w:r>
            <w:r w:rsidR="00786461">
              <w:t xml:space="preserve"> demontovateľné sedačky v priestore </w:t>
            </w:r>
            <w:r w:rsidR="00786461" w:rsidRPr="00CF2B98">
              <w:t>pre cestujúcich</w:t>
            </w:r>
            <w:r w:rsidR="00786461" w:rsidRPr="00CF2B98">
              <w:tab/>
            </w:r>
            <w:r w:rsidR="00786461" w:rsidRPr="00CF2B98">
              <w:tab/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  <w:hideMark/>
          </w:tcPr>
          <w:p w14:paraId="164AFC71" w14:textId="77777777" w:rsidR="00786461" w:rsidRPr="003E116E" w:rsidRDefault="00786461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1B964F9" w14:textId="77777777" w:rsidR="00786461" w:rsidRPr="003E116E" w:rsidRDefault="00786461" w:rsidP="00786461">
            <w:pPr>
              <w:jc w:val="center"/>
            </w:pPr>
          </w:p>
        </w:tc>
      </w:tr>
      <w:tr w:rsidR="005C6932" w:rsidRPr="003E116E" w14:paraId="281DB9AA" w14:textId="77777777" w:rsidTr="35072048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191B045F" w14:textId="23E44418" w:rsidR="005C6932" w:rsidRDefault="005C6932" w:rsidP="00786461">
            <w:r>
              <w:t>6.5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C838255" w14:textId="4D15833E" w:rsidR="005C6932" w:rsidRDefault="005C6932" w:rsidP="00786461">
            <w:r>
              <w:t>Odľahčené demontovateľné sedačky v priestore pre cestujúcich ( pre minimálne 10 a maximálne 15 cestujúcich)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noWrap/>
            <w:vAlign w:val="center"/>
          </w:tcPr>
          <w:p w14:paraId="1C2BDE35" w14:textId="77777777" w:rsidR="005C6932" w:rsidRPr="003E116E" w:rsidRDefault="005C6932" w:rsidP="00786461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9F85D3C" w14:textId="77777777" w:rsidR="005C6932" w:rsidRPr="003E116E" w:rsidRDefault="005C6932" w:rsidP="00786461">
            <w:pPr>
              <w:jc w:val="center"/>
            </w:pPr>
          </w:p>
        </w:tc>
      </w:tr>
      <w:tr w:rsidR="00916C3D" w:rsidRPr="00916C3D" w14:paraId="764BF521" w14:textId="77777777" w:rsidTr="00A834DA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26EED" w14:textId="77777777" w:rsidR="00D82EF3" w:rsidRPr="00916C3D" w:rsidRDefault="00D82EF3">
            <w:r w:rsidRPr="00916C3D">
              <w:t>6.6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61D64A45" w14:textId="6F45363C" w:rsidR="00D82EF3" w:rsidRPr="00916C3D" w:rsidRDefault="00D82EF3">
            <w:r w:rsidRPr="00916C3D">
              <w:t>Mód autopilota</w:t>
            </w:r>
            <w:r w:rsidR="00717E2E" w:rsidRPr="00916C3D">
              <w:t xml:space="preserve"> umožňujúci </w:t>
            </w:r>
            <w:r w:rsidR="00A834DA" w:rsidRPr="00916C3D">
              <w:t>automatický prechod do režimu visenia a jeho udržiavanie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14:paraId="74EC208A" w14:textId="2DD6DE89" w:rsidR="00D82EF3" w:rsidRPr="00916C3D" w:rsidRDefault="00D82EF3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A9486B" w14:textId="64DA82C0" w:rsidR="00D82EF3" w:rsidRPr="00916C3D" w:rsidRDefault="00D82EF3"/>
        </w:tc>
      </w:tr>
      <w:tr w:rsidR="00916C3D" w:rsidRPr="00916C3D" w14:paraId="1DA37D47" w14:textId="77777777" w:rsidTr="00916C3D">
        <w:trPr>
          <w:trHeight w:val="320"/>
        </w:trPr>
        <w:tc>
          <w:tcPr>
            <w:tcW w:w="791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DFAE9" w14:textId="58043343" w:rsidR="00DD19F5" w:rsidRPr="00916C3D" w:rsidRDefault="00DD19F5" w:rsidP="00DD19F5">
            <w:r w:rsidRPr="00916C3D">
              <w:t>6.</w:t>
            </w:r>
            <w:r w:rsidR="00D82EF3" w:rsidRPr="00916C3D">
              <w:t>7</w:t>
            </w:r>
          </w:p>
        </w:tc>
        <w:tc>
          <w:tcPr>
            <w:tcW w:w="860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2A4F61BC" w14:textId="641DFAD1" w:rsidR="00DD19F5" w:rsidRPr="00916C3D" w:rsidRDefault="00DD19F5" w:rsidP="00DD19F5">
            <w:r w:rsidRPr="00916C3D">
              <w:t xml:space="preserve">Výcvik činností pre technických členov posádky </w:t>
            </w:r>
            <w:r w:rsidR="00312F2F" w:rsidRPr="00916C3D">
              <w:t xml:space="preserve"> na hasenie požiarov</w:t>
            </w:r>
          </w:p>
        </w:tc>
        <w:tc>
          <w:tcPr>
            <w:tcW w:w="176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14:paraId="42653FC4" w14:textId="5E276098" w:rsidR="00DD19F5" w:rsidRPr="00916C3D" w:rsidRDefault="00DD19F5" w:rsidP="00DD19F5">
            <w:pPr>
              <w:jc w:val="center"/>
            </w:pPr>
          </w:p>
        </w:tc>
        <w:tc>
          <w:tcPr>
            <w:tcW w:w="340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14C0D35" w14:textId="052456EC" w:rsidR="00DD19F5" w:rsidRPr="00916C3D" w:rsidRDefault="00DD19F5" w:rsidP="00312F2F"/>
        </w:tc>
      </w:tr>
    </w:tbl>
    <w:p w14:paraId="11E707E6" w14:textId="77777777" w:rsidR="008A2F6D" w:rsidRDefault="008A2F6D" w:rsidP="00BD13BA"/>
    <w:p w14:paraId="28FB5E26" w14:textId="48874D26" w:rsidR="00F60575" w:rsidRDefault="00F60575">
      <w:pPr>
        <w:spacing w:after="200" w:line="276" w:lineRule="auto"/>
        <w:contextualSpacing w:val="0"/>
      </w:pPr>
    </w:p>
    <w:sectPr w:rsidR="00F60575" w:rsidSect="00506592">
      <w:headerReference w:type="default" r:id="rId9"/>
      <w:footerReference w:type="default" r:id="rId10"/>
      <w:pgSz w:w="16838" w:h="11906" w:orient="landscape"/>
      <w:pgMar w:top="1304" w:right="1134" w:bottom="102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39AAE" w14:textId="77777777" w:rsidR="00D5493A" w:rsidRDefault="00D5493A" w:rsidP="00BD13BA">
      <w:r>
        <w:separator/>
      </w:r>
    </w:p>
  </w:endnote>
  <w:endnote w:type="continuationSeparator" w:id="0">
    <w:p w14:paraId="18D9DD2E" w14:textId="77777777" w:rsidR="00D5493A" w:rsidRDefault="00D5493A" w:rsidP="00BD13BA">
      <w:r>
        <w:continuationSeparator/>
      </w:r>
    </w:p>
  </w:endnote>
  <w:endnote w:type="continuationNotice" w:id="1">
    <w:p w14:paraId="1ADF5EBF" w14:textId="77777777" w:rsidR="00D5493A" w:rsidRDefault="00D54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ACA4" w14:textId="77777777" w:rsidR="00731677" w:rsidRPr="00731677" w:rsidRDefault="00731677">
    <w:pPr>
      <w:pStyle w:val="Footer"/>
      <w:jc w:val="center"/>
      <w:rPr>
        <w:rFonts w:ascii="Times New Roman" w:hAnsi="Times New Roman" w:cs="Times New Roman"/>
      </w:rPr>
    </w:pPr>
    <w:r w:rsidRPr="00731677">
      <w:rPr>
        <w:rFonts w:ascii="Times New Roman" w:hAnsi="Times New Roman" w:cs="Times New Roman"/>
      </w:rPr>
      <w:t xml:space="preserve">Strana </w:t>
    </w:r>
    <w:r w:rsidRPr="00731677">
      <w:rPr>
        <w:rFonts w:ascii="Times New Roman" w:hAnsi="Times New Roman" w:cs="Times New Roman"/>
      </w:rPr>
      <w:fldChar w:fldCharType="begin"/>
    </w:r>
    <w:r w:rsidRPr="00731677">
      <w:rPr>
        <w:rFonts w:ascii="Times New Roman" w:hAnsi="Times New Roman" w:cs="Times New Roman"/>
      </w:rPr>
      <w:instrText>PAGE  \* Arabic  \* MERGEFORMAT</w:instrText>
    </w:r>
    <w:r w:rsidRPr="00731677">
      <w:rPr>
        <w:rFonts w:ascii="Times New Roman" w:hAnsi="Times New Roman" w:cs="Times New Roman"/>
      </w:rPr>
      <w:fldChar w:fldCharType="separate"/>
    </w:r>
    <w:r w:rsidRPr="00731677">
      <w:rPr>
        <w:rFonts w:ascii="Times New Roman" w:hAnsi="Times New Roman" w:cs="Times New Roman"/>
      </w:rPr>
      <w:t>2</w:t>
    </w:r>
    <w:r w:rsidRPr="00731677">
      <w:rPr>
        <w:rFonts w:ascii="Times New Roman" w:hAnsi="Times New Roman" w:cs="Times New Roman"/>
      </w:rPr>
      <w:fldChar w:fldCharType="end"/>
    </w:r>
    <w:r w:rsidRPr="00731677">
      <w:rPr>
        <w:rFonts w:ascii="Times New Roman" w:hAnsi="Times New Roman" w:cs="Times New Roman"/>
      </w:rPr>
      <w:t xml:space="preserve"> z </w:t>
    </w:r>
    <w:r w:rsidRPr="00731677">
      <w:rPr>
        <w:rFonts w:ascii="Times New Roman" w:hAnsi="Times New Roman" w:cs="Times New Roman"/>
      </w:rPr>
      <w:fldChar w:fldCharType="begin"/>
    </w:r>
    <w:r w:rsidRPr="00731677">
      <w:rPr>
        <w:rFonts w:ascii="Times New Roman" w:hAnsi="Times New Roman" w:cs="Times New Roman"/>
      </w:rPr>
      <w:instrText>NUMPAGES  \* Arabic  \* MERGEFORMAT</w:instrText>
    </w:r>
    <w:r w:rsidRPr="00731677">
      <w:rPr>
        <w:rFonts w:ascii="Times New Roman" w:hAnsi="Times New Roman" w:cs="Times New Roman"/>
      </w:rPr>
      <w:fldChar w:fldCharType="separate"/>
    </w:r>
    <w:r w:rsidRPr="00731677">
      <w:rPr>
        <w:rFonts w:ascii="Times New Roman" w:hAnsi="Times New Roman" w:cs="Times New Roman"/>
      </w:rPr>
      <w:t>2</w:t>
    </w:r>
    <w:r w:rsidRPr="00731677">
      <w:rPr>
        <w:rFonts w:ascii="Times New Roman" w:hAnsi="Times New Roman" w:cs="Times New Roman"/>
      </w:rPr>
      <w:fldChar w:fldCharType="end"/>
    </w:r>
  </w:p>
  <w:p w14:paraId="75208D63" w14:textId="77777777" w:rsidR="00731677" w:rsidRPr="00731677" w:rsidRDefault="00731677">
    <w:pPr>
      <w:pStyle w:val="Foo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BEA19" w14:textId="6FE0C156" w:rsidR="00AF7FBA" w:rsidRPr="00D9094D" w:rsidRDefault="00306315" w:rsidP="00D9094D">
    <w:pPr>
      <w:pStyle w:val="Footer"/>
      <w:jc w:val="center"/>
      <w:rPr>
        <w:rFonts w:ascii="Times New Roman" w:hAnsi="Times New Roman" w:cs="Times New Roman"/>
      </w:rPr>
    </w:pPr>
    <w:r w:rsidRPr="009876AA">
      <w:rPr>
        <w:rFonts w:ascii="Times New Roman" w:hAnsi="Times New Roman" w:cs="Times New Roman"/>
      </w:rPr>
      <w:t xml:space="preserve">Strana </w:t>
    </w:r>
    <w:r w:rsidRPr="009876AA">
      <w:rPr>
        <w:rFonts w:ascii="Times New Roman" w:hAnsi="Times New Roman" w:cs="Times New Roman"/>
      </w:rPr>
      <w:fldChar w:fldCharType="begin"/>
    </w:r>
    <w:r w:rsidRPr="009876AA">
      <w:rPr>
        <w:rFonts w:ascii="Times New Roman" w:hAnsi="Times New Roman" w:cs="Times New Roman"/>
      </w:rPr>
      <w:instrText>PAGE  \* Arabic  \* MERGEFORMAT</w:instrText>
    </w:r>
    <w:r w:rsidRPr="009876AA">
      <w:rPr>
        <w:rFonts w:ascii="Times New Roman" w:hAnsi="Times New Roman" w:cs="Times New Roman"/>
      </w:rPr>
      <w:fldChar w:fldCharType="separate"/>
    </w:r>
    <w:r w:rsidRPr="009876AA">
      <w:rPr>
        <w:rFonts w:ascii="Times New Roman" w:hAnsi="Times New Roman" w:cs="Times New Roman"/>
      </w:rPr>
      <w:t>2</w:t>
    </w:r>
    <w:r w:rsidRPr="009876AA">
      <w:rPr>
        <w:rFonts w:ascii="Times New Roman" w:hAnsi="Times New Roman" w:cs="Times New Roman"/>
      </w:rPr>
      <w:fldChar w:fldCharType="end"/>
    </w:r>
    <w:r w:rsidRPr="009876AA">
      <w:rPr>
        <w:rFonts w:ascii="Times New Roman" w:hAnsi="Times New Roman" w:cs="Times New Roman"/>
      </w:rPr>
      <w:t xml:space="preserve"> z </w:t>
    </w:r>
    <w:r w:rsidRPr="009876AA">
      <w:rPr>
        <w:rFonts w:ascii="Times New Roman" w:hAnsi="Times New Roman" w:cs="Times New Roman"/>
      </w:rPr>
      <w:fldChar w:fldCharType="begin"/>
    </w:r>
    <w:r w:rsidRPr="009876AA">
      <w:rPr>
        <w:rFonts w:ascii="Times New Roman" w:hAnsi="Times New Roman" w:cs="Times New Roman"/>
      </w:rPr>
      <w:instrText>NUMPAGES  \* Arabic  \* MERGEFORMAT</w:instrText>
    </w:r>
    <w:r w:rsidRPr="009876AA">
      <w:rPr>
        <w:rFonts w:ascii="Times New Roman" w:hAnsi="Times New Roman" w:cs="Times New Roman"/>
      </w:rPr>
      <w:fldChar w:fldCharType="separate"/>
    </w:r>
    <w:r w:rsidRPr="009876AA">
      <w:rPr>
        <w:rFonts w:ascii="Times New Roman" w:hAnsi="Times New Roman" w:cs="Times New Roman"/>
      </w:rPr>
      <w:t>2</w:t>
    </w:r>
    <w:r w:rsidRPr="009876AA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ABE7" w14:textId="77777777" w:rsidR="00D5493A" w:rsidRDefault="00D5493A" w:rsidP="00BD13BA">
      <w:r>
        <w:separator/>
      </w:r>
    </w:p>
  </w:footnote>
  <w:footnote w:type="continuationSeparator" w:id="0">
    <w:p w14:paraId="2C9EABE8" w14:textId="77777777" w:rsidR="00D5493A" w:rsidRDefault="00D5493A" w:rsidP="00BD13BA">
      <w:r>
        <w:continuationSeparator/>
      </w:r>
    </w:p>
  </w:footnote>
  <w:footnote w:type="continuationNotice" w:id="1">
    <w:p w14:paraId="4EF2BC71" w14:textId="77777777" w:rsidR="00D5493A" w:rsidRDefault="00D54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8DD7F" w14:textId="77777777" w:rsidR="00AF7FBA" w:rsidRDefault="00AF7FBA" w:rsidP="00BD13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76056B"/>
    <w:multiLevelType w:val="multilevel"/>
    <w:tmpl w:val="34645B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5E3B98"/>
    <w:multiLevelType w:val="multilevel"/>
    <w:tmpl w:val="F9DAD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B712AD"/>
    <w:multiLevelType w:val="hybridMultilevel"/>
    <w:tmpl w:val="3BE0566A"/>
    <w:lvl w:ilvl="0" w:tplc="C5A030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F9274E7"/>
    <w:multiLevelType w:val="hybridMultilevel"/>
    <w:tmpl w:val="1AD82566"/>
    <w:lvl w:ilvl="0" w:tplc="B93CAF36">
      <w:start w:val="1"/>
      <w:numFmt w:val="bullet"/>
      <w:lvlText w:val="-"/>
      <w:lvlJc w:val="left"/>
      <w:pPr>
        <w:ind w:left="185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10C03DCD"/>
    <w:multiLevelType w:val="hybridMultilevel"/>
    <w:tmpl w:val="142645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352AD"/>
    <w:multiLevelType w:val="hybridMultilevel"/>
    <w:tmpl w:val="66AE79D2"/>
    <w:lvl w:ilvl="0" w:tplc="8EC6BAD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324F3"/>
    <w:multiLevelType w:val="hybridMultilevel"/>
    <w:tmpl w:val="80583156"/>
    <w:lvl w:ilvl="0" w:tplc="EA00A68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51F33"/>
    <w:multiLevelType w:val="multilevel"/>
    <w:tmpl w:val="28721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A830ED"/>
    <w:multiLevelType w:val="hybridMultilevel"/>
    <w:tmpl w:val="3F74C2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1112B"/>
    <w:multiLevelType w:val="hybridMultilevel"/>
    <w:tmpl w:val="83E42262"/>
    <w:lvl w:ilvl="0" w:tplc="88EEAC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973CF"/>
    <w:multiLevelType w:val="multilevel"/>
    <w:tmpl w:val="1F8C82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DB48D8"/>
    <w:multiLevelType w:val="multilevel"/>
    <w:tmpl w:val="AC6295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9A611C"/>
    <w:multiLevelType w:val="hybridMultilevel"/>
    <w:tmpl w:val="7E2CE3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1F9C"/>
    <w:multiLevelType w:val="hybridMultilevel"/>
    <w:tmpl w:val="22E8877A"/>
    <w:lvl w:ilvl="0" w:tplc="B93CAF36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29FC6636"/>
    <w:multiLevelType w:val="hybridMultilevel"/>
    <w:tmpl w:val="70D86F46"/>
    <w:lvl w:ilvl="0" w:tplc="EA00A68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66354"/>
    <w:multiLevelType w:val="hybridMultilevel"/>
    <w:tmpl w:val="9E548A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30FD5"/>
    <w:multiLevelType w:val="hybridMultilevel"/>
    <w:tmpl w:val="70C848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E21D5"/>
    <w:multiLevelType w:val="multilevel"/>
    <w:tmpl w:val="37B0E61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5B262E"/>
    <w:multiLevelType w:val="hybridMultilevel"/>
    <w:tmpl w:val="A32C52AA"/>
    <w:lvl w:ilvl="0" w:tplc="68E6BAC0">
      <w:start w:val="1"/>
      <w:numFmt w:val="bullet"/>
      <w:lvlText w:val="–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9B25FB"/>
    <w:multiLevelType w:val="hybridMultilevel"/>
    <w:tmpl w:val="70C0E702"/>
    <w:lvl w:ilvl="0" w:tplc="68E6BAC0">
      <w:start w:val="1"/>
      <w:numFmt w:val="bullet"/>
      <w:lvlText w:val="–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22648"/>
    <w:multiLevelType w:val="hybridMultilevel"/>
    <w:tmpl w:val="AABC96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A3197"/>
    <w:multiLevelType w:val="hybridMultilevel"/>
    <w:tmpl w:val="61067E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075DB"/>
    <w:multiLevelType w:val="hybridMultilevel"/>
    <w:tmpl w:val="91025D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9D0273"/>
    <w:multiLevelType w:val="hybridMultilevel"/>
    <w:tmpl w:val="614E4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95223"/>
    <w:multiLevelType w:val="multilevel"/>
    <w:tmpl w:val="81A66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9F7593"/>
    <w:multiLevelType w:val="hybridMultilevel"/>
    <w:tmpl w:val="6C8CB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E1E3E"/>
    <w:multiLevelType w:val="hybridMultilevel"/>
    <w:tmpl w:val="BAB420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8B5EA"/>
    <w:multiLevelType w:val="hybridMultilevel"/>
    <w:tmpl w:val="5296CA7A"/>
    <w:lvl w:ilvl="0" w:tplc="307455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21C27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0A8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2AB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AB5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CC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A0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C2A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740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A4515"/>
    <w:multiLevelType w:val="multilevel"/>
    <w:tmpl w:val="D1146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D60CD2"/>
    <w:multiLevelType w:val="hybridMultilevel"/>
    <w:tmpl w:val="10AE4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A23E5"/>
    <w:multiLevelType w:val="hybridMultilevel"/>
    <w:tmpl w:val="CDACB6C2"/>
    <w:lvl w:ilvl="0" w:tplc="68E6BAC0">
      <w:start w:val="1"/>
      <w:numFmt w:val="bullet"/>
      <w:lvlText w:val="–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F5550"/>
    <w:multiLevelType w:val="hybridMultilevel"/>
    <w:tmpl w:val="573286C0"/>
    <w:lvl w:ilvl="0" w:tplc="0F14BA68">
      <w:start w:val="81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923341">
    <w:abstractNumId w:val="8"/>
  </w:num>
  <w:num w:numId="2" w16cid:durableId="555437839">
    <w:abstractNumId w:val="6"/>
  </w:num>
  <w:num w:numId="3" w16cid:durableId="1595434450">
    <w:abstractNumId w:val="5"/>
  </w:num>
  <w:num w:numId="4" w16cid:durableId="1831286764">
    <w:abstractNumId w:val="4"/>
  </w:num>
  <w:num w:numId="5" w16cid:durableId="548803168">
    <w:abstractNumId w:val="7"/>
  </w:num>
  <w:num w:numId="6" w16cid:durableId="584343214">
    <w:abstractNumId w:val="3"/>
  </w:num>
  <w:num w:numId="7" w16cid:durableId="531499684">
    <w:abstractNumId w:val="2"/>
  </w:num>
  <w:num w:numId="8" w16cid:durableId="1927837073">
    <w:abstractNumId w:val="1"/>
  </w:num>
  <w:num w:numId="9" w16cid:durableId="1443650788">
    <w:abstractNumId w:val="0"/>
  </w:num>
  <w:num w:numId="10" w16cid:durableId="1021934018">
    <w:abstractNumId w:val="38"/>
  </w:num>
  <w:num w:numId="11" w16cid:durableId="1119690716">
    <w:abstractNumId w:val="29"/>
  </w:num>
  <w:num w:numId="12" w16cid:durableId="312099341">
    <w:abstractNumId w:val="24"/>
  </w:num>
  <w:num w:numId="13" w16cid:durableId="1832715429">
    <w:abstractNumId w:val="16"/>
  </w:num>
  <w:num w:numId="14" w16cid:durableId="1302227137">
    <w:abstractNumId w:val="19"/>
  </w:num>
  <w:num w:numId="15" w16cid:durableId="148325621">
    <w:abstractNumId w:val="9"/>
  </w:num>
  <w:num w:numId="16" w16cid:durableId="1607540214">
    <w:abstractNumId w:val="20"/>
  </w:num>
  <w:num w:numId="17" w16cid:durableId="1687243011">
    <w:abstractNumId w:val="26"/>
  </w:num>
  <w:num w:numId="18" w16cid:durableId="1593466176">
    <w:abstractNumId w:val="34"/>
  </w:num>
  <w:num w:numId="19" w16cid:durableId="2011325371">
    <w:abstractNumId w:val="33"/>
  </w:num>
  <w:num w:numId="20" w16cid:durableId="1861427620">
    <w:abstractNumId w:val="22"/>
  </w:num>
  <w:num w:numId="21" w16cid:durableId="512115540">
    <w:abstractNumId w:val="37"/>
  </w:num>
  <w:num w:numId="22" w16cid:durableId="214314589">
    <w:abstractNumId w:val="10"/>
  </w:num>
  <w:num w:numId="23" w16cid:durableId="566847069">
    <w:abstractNumId w:val="17"/>
  </w:num>
  <w:num w:numId="24" w16cid:durableId="1473786767">
    <w:abstractNumId w:val="40"/>
  </w:num>
  <w:num w:numId="25" w16cid:durableId="81683261">
    <w:abstractNumId w:val="12"/>
  </w:num>
  <w:num w:numId="26" w16cid:durableId="170340919">
    <w:abstractNumId w:val="32"/>
  </w:num>
  <w:num w:numId="27" w16cid:durableId="1263876142">
    <w:abstractNumId w:val="25"/>
  </w:num>
  <w:num w:numId="28" w16cid:durableId="782578523">
    <w:abstractNumId w:val="31"/>
  </w:num>
  <w:num w:numId="29" w16cid:durableId="331841158">
    <w:abstractNumId w:val="35"/>
  </w:num>
  <w:num w:numId="30" w16cid:durableId="1134450286">
    <w:abstractNumId w:val="36"/>
  </w:num>
  <w:num w:numId="31" w16cid:durableId="1119496954">
    <w:abstractNumId w:val="21"/>
  </w:num>
  <w:num w:numId="32" w16cid:durableId="615060651">
    <w:abstractNumId w:val="18"/>
  </w:num>
  <w:num w:numId="33" w16cid:durableId="710686369">
    <w:abstractNumId w:val="13"/>
  </w:num>
  <w:num w:numId="34" w16cid:durableId="72702339">
    <w:abstractNumId w:val="30"/>
  </w:num>
  <w:num w:numId="35" w16cid:durableId="656303233">
    <w:abstractNumId w:val="23"/>
  </w:num>
  <w:num w:numId="36" w16cid:durableId="1331568011">
    <w:abstractNumId w:val="15"/>
  </w:num>
  <w:num w:numId="37" w16cid:durableId="63989404">
    <w:abstractNumId w:val="14"/>
  </w:num>
  <w:num w:numId="38" w16cid:durableId="1380855890">
    <w:abstractNumId w:val="11"/>
  </w:num>
  <w:num w:numId="39" w16cid:durableId="2093158752">
    <w:abstractNumId w:val="39"/>
  </w:num>
  <w:num w:numId="40" w16cid:durableId="1331757834">
    <w:abstractNumId w:val="28"/>
  </w:num>
  <w:num w:numId="41" w16cid:durableId="97533776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7C"/>
    <w:rsid w:val="00000730"/>
    <w:rsid w:val="000024B5"/>
    <w:rsid w:val="00003A9D"/>
    <w:rsid w:val="00003E0B"/>
    <w:rsid w:val="00003FB5"/>
    <w:rsid w:val="00004622"/>
    <w:rsid w:val="000047C5"/>
    <w:rsid w:val="00004DDE"/>
    <w:rsid w:val="00004F3B"/>
    <w:rsid w:val="0000511F"/>
    <w:rsid w:val="0000560A"/>
    <w:rsid w:val="00005AA9"/>
    <w:rsid w:val="00006062"/>
    <w:rsid w:val="0000667F"/>
    <w:rsid w:val="000076F2"/>
    <w:rsid w:val="00007756"/>
    <w:rsid w:val="00007CFD"/>
    <w:rsid w:val="000104DF"/>
    <w:rsid w:val="00010FCA"/>
    <w:rsid w:val="00011495"/>
    <w:rsid w:val="0001158C"/>
    <w:rsid w:val="0001225F"/>
    <w:rsid w:val="00012546"/>
    <w:rsid w:val="00012603"/>
    <w:rsid w:val="00012F29"/>
    <w:rsid w:val="000137D1"/>
    <w:rsid w:val="000141AF"/>
    <w:rsid w:val="000141FC"/>
    <w:rsid w:val="00014A00"/>
    <w:rsid w:val="00014AAE"/>
    <w:rsid w:val="00014FB0"/>
    <w:rsid w:val="0001681F"/>
    <w:rsid w:val="00016A87"/>
    <w:rsid w:val="00017F27"/>
    <w:rsid w:val="00020496"/>
    <w:rsid w:val="00020C70"/>
    <w:rsid w:val="00020EBF"/>
    <w:rsid w:val="00021453"/>
    <w:rsid w:val="00021538"/>
    <w:rsid w:val="00021BEC"/>
    <w:rsid w:val="00021C29"/>
    <w:rsid w:val="000234C5"/>
    <w:rsid w:val="00023F64"/>
    <w:rsid w:val="0002510E"/>
    <w:rsid w:val="00025B7E"/>
    <w:rsid w:val="00027480"/>
    <w:rsid w:val="00031DC7"/>
    <w:rsid w:val="00032A6C"/>
    <w:rsid w:val="00034616"/>
    <w:rsid w:val="0003507E"/>
    <w:rsid w:val="00035B0D"/>
    <w:rsid w:val="00035CB3"/>
    <w:rsid w:val="000363D2"/>
    <w:rsid w:val="00037E90"/>
    <w:rsid w:val="00040FC2"/>
    <w:rsid w:val="000416BA"/>
    <w:rsid w:val="00041AD9"/>
    <w:rsid w:val="00041EAA"/>
    <w:rsid w:val="0004224A"/>
    <w:rsid w:val="00042EF2"/>
    <w:rsid w:val="0004317C"/>
    <w:rsid w:val="000442E1"/>
    <w:rsid w:val="00044854"/>
    <w:rsid w:val="0004589D"/>
    <w:rsid w:val="00045C29"/>
    <w:rsid w:val="00046CEB"/>
    <w:rsid w:val="000476A8"/>
    <w:rsid w:val="000502E7"/>
    <w:rsid w:val="000525DD"/>
    <w:rsid w:val="00052618"/>
    <w:rsid w:val="00053221"/>
    <w:rsid w:val="00056753"/>
    <w:rsid w:val="00056759"/>
    <w:rsid w:val="0005721D"/>
    <w:rsid w:val="00057752"/>
    <w:rsid w:val="00057F61"/>
    <w:rsid w:val="000600B1"/>
    <w:rsid w:val="0006063C"/>
    <w:rsid w:val="00063AF2"/>
    <w:rsid w:val="000643E2"/>
    <w:rsid w:val="00065E6B"/>
    <w:rsid w:val="00065E70"/>
    <w:rsid w:val="0006625C"/>
    <w:rsid w:val="00066412"/>
    <w:rsid w:val="000676D7"/>
    <w:rsid w:val="000701B5"/>
    <w:rsid w:val="00071562"/>
    <w:rsid w:val="000719F0"/>
    <w:rsid w:val="00071C09"/>
    <w:rsid w:val="00072447"/>
    <w:rsid w:val="00072E00"/>
    <w:rsid w:val="00073E70"/>
    <w:rsid w:val="0007400E"/>
    <w:rsid w:val="000742E4"/>
    <w:rsid w:val="00075AAA"/>
    <w:rsid w:val="00075E0E"/>
    <w:rsid w:val="000773E1"/>
    <w:rsid w:val="00082696"/>
    <w:rsid w:val="000829F3"/>
    <w:rsid w:val="00082C71"/>
    <w:rsid w:val="00082DC7"/>
    <w:rsid w:val="0008406B"/>
    <w:rsid w:val="00084411"/>
    <w:rsid w:val="00084473"/>
    <w:rsid w:val="00084DCE"/>
    <w:rsid w:val="00085572"/>
    <w:rsid w:val="00086066"/>
    <w:rsid w:val="00087BE7"/>
    <w:rsid w:val="000907AB"/>
    <w:rsid w:val="00090D7E"/>
    <w:rsid w:val="00090F10"/>
    <w:rsid w:val="0009178F"/>
    <w:rsid w:val="000926BC"/>
    <w:rsid w:val="00093974"/>
    <w:rsid w:val="00093EAF"/>
    <w:rsid w:val="00095A07"/>
    <w:rsid w:val="00096249"/>
    <w:rsid w:val="00097B63"/>
    <w:rsid w:val="000A04A6"/>
    <w:rsid w:val="000A133C"/>
    <w:rsid w:val="000A2017"/>
    <w:rsid w:val="000A2D42"/>
    <w:rsid w:val="000A3B00"/>
    <w:rsid w:val="000A53F5"/>
    <w:rsid w:val="000A589C"/>
    <w:rsid w:val="000A778F"/>
    <w:rsid w:val="000A7CE9"/>
    <w:rsid w:val="000B02C3"/>
    <w:rsid w:val="000B158E"/>
    <w:rsid w:val="000B3BBC"/>
    <w:rsid w:val="000B3EC8"/>
    <w:rsid w:val="000B53D2"/>
    <w:rsid w:val="000B5AE0"/>
    <w:rsid w:val="000B6958"/>
    <w:rsid w:val="000B6C0D"/>
    <w:rsid w:val="000B7471"/>
    <w:rsid w:val="000B7DB7"/>
    <w:rsid w:val="000C0151"/>
    <w:rsid w:val="000C0D5E"/>
    <w:rsid w:val="000C0F51"/>
    <w:rsid w:val="000C19CC"/>
    <w:rsid w:val="000C2D56"/>
    <w:rsid w:val="000C3550"/>
    <w:rsid w:val="000C594C"/>
    <w:rsid w:val="000C7F81"/>
    <w:rsid w:val="000D003C"/>
    <w:rsid w:val="000D0AFC"/>
    <w:rsid w:val="000D1F9F"/>
    <w:rsid w:val="000D465C"/>
    <w:rsid w:val="000D468F"/>
    <w:rsid w:val="000D5BDE"/>
    <w:rsid w:val="000D5D54"/>
    <w:rsid w:val="000D6E56"/>
    <w:rsid w:val="000D706B"/>
    <w:rsid w:val="000D7F60"/>
    <w:rsid w:val="000E0521"/>
    <w:rsid w:val="000E18AF"/>
    <w:rsid w:val="000E6740"/>
    <w:rsid w:val="000E68CC"/>
    <w:rsid w:val="000E6AC0"/>
    <w:rsid w:val="000E7104"/>
    <w:rsid w:val="000E74FA"/>
    <w:rsid w:val="000F0E4D"/>
    <w:rsid w:val="000F1547"/>
    <w:rsid w:val="000F1AF1"/>
    <w:rsid w:val="000F21DB"/>
    <w:rsid w:val="000F3581"/>
    <w:rsid w:val="000F578B"/>
    <w:rsid w:val="000F57F1"/>
    <w:rsid w:val="000F695D"/>
    <w:rsid w:val="000F748F"/>
    <w:rsid w:val="001000F0"/>
    <w:rsid w:val="001002C1"/>
    <w:rsid w:val="00100AF7"/>
    <w:rsid w:val="00100B45"/>
    <w:rsid w:val="00102332"/>
    <w:rsid w:val="00102803"/>
    <w:rsid w:val="00102DDA"/>
    <w:rsid w:val="00104CF0"/>
    <w:rsid w:val="00105677"/>
    <w:rsid w:val="00105DED"/>
    <w:rsid w:val="00107001"/>
    <w:rsid w:val="0010728C"/>
    <w:rsid w:val="00107F0A"/>
    <w:rsid w:val="00110C72"/>
    <w:rsid w:val="00110FFB"/>
    <w:rsid w:val="00111916"/>
    <w:rsid w:val="001119BA"/>
    <w:rsid w:val="00111B36"/>
    <w:rsid w:val="0011384D"/>
    <w:rsid w:val="0011386E"/>
    <w:rsid w:val="00113899"/>
    <w:rsid w:val="00113C2B"/>
    <w:rsid w:val="00113FCB"/>
    <w:rsid w:val="00114318"/>
    <w:rsid w:val="00114AE8"/>
    <w:rsid w:val="00114B6A"/>
    <w:rsid w:val="00114E50"/>
    <w:rsid w:val="001150AB"/>
    <w:rsid w:val="00116103"/>
    <w:rsid w:val="0011714F"/>
    <w:rsid w:val="001171D3"/>
    <w:rsid w:val="001174C2"/>
    <w:rsid w:val="00117D1F"/>
    <w:rsid w:val="00117EF2"/>
    <w:rsid w:val="00117F25"/>
    <w:rsid w:val="00120972"/>
    <w:rsid w:val="0012163C"/>
    <w:rsid w:val="00121839"/>
    <w:rsid w:val="00121B57"/>
    <w:rsid w:val="00121B5D"/>
    <w:rsid w:val="00121D80"/>
    <w:rsid w:val="001220C0"/>
    <w:rsid w:val="0012291A"/>
    <w:rsid w:val="0012309D"/>
    <w:rsid w:val="00123CAD"/>
    <w:rsid w:val="001244CD"/>
    <w:rsid w:val="001244DE"/>
    <w:rsid w:val="00124C05"/>
    <w:rsid w:val="00124C11"/>
    <w:rsid w:val="00125961"/>
    <w:rsid w:val="00125BA6"/>
    <w:rsid w:val="001277E1"/>
    <w:rsid w:val="00127C8A"/>
    <w:rsid w:val="00130958"/>
    <w:rsid w:val="001315F1"/>
    <w:rsid w:val="00131A33"/>
    <w:rsid w:val="00132A15"/>
    <w:rsid w:val="00132E7C"/>
    <w:rsid w:val="00132FDE"/>
    <w:rsid w:val="0013314F"/>
    <w:rsid w:val="001344E7"/>
    <w:rsid w:val="001350AF"/>
    <w:rsid w:val="00135A86"/>
    <w:rsid w:val="00136B79"/>
    <w:rsid w:val="001407A5"/>
    <w:rsid w:val="001408F4"/>
    <w:rsid w:val="00140AD7"/>
    <w:rsid w:val="00142637"/>
    <w:rsid w:val="00144985"/>
    <w:rsid w:val="00144EAD"/>
    <w:rsid w:val="0014616F"/>
    <w:rsid w:val="001467D8"/>
    <w:rsid w:val="00146BB1"/>
    <w:rsid w:val="0014714D"/>
    <w:rsid w:val="001471DE"/>
    <w:rsid w:val="001479D6"/>
    <w:rsid w:val="00150516"/>
    <w:rsid w:val="0015074B"/>
    <w:rsid w:val="00151C74"/>
    <w:rsid w:val="00152325"/>
    <w:rsid w:val="00152B11"/>
    <w:rsid w:val="001535CC"/>
    <w:rsid w:val="00154563"/>
    <w:rsid w:val="00154EB4"/>
    <w:rsid w:val="00155EE8"/>
    <w:rsid w:val="00156DAB"/>
    <w:rsid w:val="001602E0"/>
    <w:rsid w:val="001605FA"/>
    <w:rsid w:val="00160B69"/>
    <w:rsid w:val="00160F01"/>
    <w:rsid w:val="00161BED"/>
    <w:rsid w:val="00161D87"/>
    <w:rsid w:val="001642E7"/>
    <w:rsid w:val="00164DDE"/>
    <w:rsid w:val="00165355"/>
    <w:rsid w:val="00166D94"/>
    <w:rsid w:val="001723F1"/>
    <w:rsid w:val="00173FA3"/>
    <w:rsid w:val="00174ABC"/>
    <w:rsid w:val="0017576D"/>
    <w:rsid w:val="00176915"/>
    <w:rsid w:val="001776AE"/>
    <w:rsid w:val="001778AB"/>
    <w:rsid w:val="001802E3"/>
    <w:rsid w:val="001816EC"/>
    <w:rsid w:val="00182417"/>
    <w:rsid w:val="0018242F"/>
    <w:rsid w:val="00182E70"/>
    <w:rsid w:val="001831F2"/>
    <w:rsid w:val="00183B32"/>
    <w:rsid w:val="00183D9A"/>
    <w:rsid w:val="00183F58"/>
    <w:rsid w:val="00185950"/>
    <w:rsid w:val="00186B6D"/>
    <w:rsid w:val="001878EB"/>
    <w:rsid w:val="001911D1"/>
    <w:rsid w:val="00191370"/>
    <w:rsid w:val="001915F6"/>
    <w:rsid w:val="00191B03"/>
    <w:rsid w:val="00192504"/>
    <w:rsid w:val="00192DA9"/>
    <w:rsid w:val="00194AAC"/>
    <w:rsid w:val="0019585E"/>
    <w:rsid w:val="00197193"/>
    <w:rsid w:val="001971FF"/>
    <w:rsid w:val="001A031B"/>
    <w:rsid w:val="001A1043"/>
    <w:rsid w:val="001A1EA4"/>
    <w:rsid w:val="001A26D7"/>
    <w:rsid w:val="001A3F3A"/>
    <w:rsid w:val="001A4C8C"/>
    <w:rsid w:val="001A5DE6"/>
    <w:rsid w:val="001A5FDD"/>
    <w:rsid w:val="001A605A"/>
    <w:rsid w:val="001A66F9"/>
    <w:rsid w:val="001A6C66"/>
    <w:rsid w:val="001A6E9A"/>
    <w:rsid w:val="001A71E3"/>
    <w:rsid w:val="001A7FC0"/>
    <w:rsid w:val="001B0713"/>
    <w:rsid w:val="001B072B"/>
    <w:rsid w:val="001B0A8D"/>
    <w:rsid w:val="001B104E"/>
    <w:rsid w:val="001B1E97"/>
    <w:rsid w:val="001B2117"/>
    <w:rsid w:val="001B3EAE"/>
    <w:rsid w:val="001B3FFA"/>
    <w:rsid w:val="001B4395"/>
    <w:rsid w:val="001B4E52"/>
    <w:rsid w:val="001B6208"/>
    <w:rsid w:val="001B7CCB"/>
    <w:rsid w:val="001B7E36"/>
    <w:rsid w:val="001C112D"/>
    <w:rsid w:val="001C1DA5"/>
    <w:rsid w:val="001C2517"/>
    <w:rsid w:val="001C496F"/>
    <w:rsid w:val="001C677E"/>
    <w:rsid w:val="001C7805"/>
    <w:rsid w:val="001C7A3C"/>
    <w:rsid w:val="001D02EA"/>
    <w:rsid w:val="001D0468"/>
    <w:rsid w:val="001D052E"/>
    <w:rsid w:val="001D0F39"/>
    <w:rsid w:val="001D2104"/>
    <w:rsid w:val="001D3322"/>
    <w:rsid w:val="001D36A7"/>
    <w:rsid w:val="001D4E57"/>
    <w:rsid w:val="001D7281"/>
    <w:rsid w:val="001E05EA"/>
    <w:rsid w:val="001E09AE"/>
    <w:rsid w:val="001E0B03"/>
    <w:rsid w:val="001E1857"/>
    <w:rsid w:val="001E1A60"/>
    <w:rsid w:val="001E1DFF"/>
    <w:rsid w:val="001E1EE8"/>
    <w:rsid w:val="001E2256"/>
    <w:rsid w:val="001E298A"/>
    <w:rsid w:val="001E5041"/>
    <w:rsid w:val="001E55CB"/>
    <w:rsid w:val="001E5FC7"/>
    <w:rsid w:val="001E6465"/>
    <w:rsid w:val="001E6779"/>
    <w:rsid w:val="001E7433"/>
    <w:rsid w:val="001E7F17"/>
    <w:rsid w:val="001F0620"/>
    <w:rsid w:val="001F1730"/>
    <w:rsid w:val="001F26C8"/>
    <w:rsid w:val="001F3448"/>
    <w:rsid w:val="001F40CC"/>
    <w:rsid w:val="001F40DD"/>
    <w:rsid w:val="001F4453"/>
    <w:rsid w:val="001F472F"/>
    <w:rsid w:val="001F4C1E"/>
    <w:rsid w:val="001F5607"/>
    <w:rsid w:val="002028EF"/>
    <w:rsid w:val="0020305C"/>
    <w:rsid w:val="0020322D"/>
    <w:rsid w:val="002038BC"/>
    <w:rsid w:val="00203BAF"/>
    <w:rsid w:val="00203D94"/>
    <w:rsid w:val="00204266"/>
    <w:rsid w:val="0020450F"/>
    <w:rsid w:val="00204AFF"/>
    <w:rsid w:val="0020570C"/>
    <w:rsid w:val="00206C32"/>
    <w:rsid w:val="00207BC3"/>
    <w:rsid w:val="002101EF"/>
    <w:rsid w:val="00210DC3"/>
    <w:rsid w:val="00211869"/>
    <w:rsid w:val="002123CD"/>
    <w:rsid w:val="0021286B"/>
    <w:rsid w:val="00212EF4"/>
    <w:rsid w:val="002135A3"/>
    <w:rsid w:val="00213B17"/>
    <w:rsid w:val="00214376"/>
    <w:rsid w:val="00214CB0"/>
    <w:rsid w:val="00215151"/>
    <w:rsid w:val="00215DB7"/>
    <w:rsid w:val="00216213"/>
    <w:rsid w:val="0021629A"/>
    <w:rsid w:val="00216848"/>
    <w:rsid w:val="00217945"/>
    <w:rsid w:val="00217AFC"/>
    <w:rsid w:val="00217FDA"/>
    <w:rsid w:val="00220AEF"/>
    <w:rsid w:val="00221F06"/>
    <w:rsid w:val="00223296"/>
    <w:rsid w:val="00223901"/>
    <w:rsid w:val="002257E8"/>
    <w:rsid w:val="002258B1"/>
    <w:rsid w:val="00227E11"/>
    <w:rsid w:val="002303F1"/>
    <w:rsid w:val="002318CD"/>
    <w:rsid w:val="00231D87"/>
    <w:rsid w:val="00232D51"/>
    <w:rsid w:val="00233445"/>
    <w:rsid w:val="00234536"/>
    <w:rsid w:val="00234A80"/>
    <w:rsid w:val="00234BC5"/>
    <w:rsid w:val="00236166"/>
    <w:rsid w:val="002377C8"/>
    <w:rsid w:val="00237BE1"/>
    <w:rsid w:val="00237FBA"/>
    <w:rsid w:val="00240200"/>
    <w:rsid w:val="0024078D"/>
    <w:rsid w:val="00240A31"/>
    <w:rsid w:val="0024168B"/>
    <w:rsid w:val="0024184A"/>
    <w:rsid w:val="00244882"/>
    <w:rsid w:val="002449B1"/>
    <w:rsid w:val="00246087"/>
    <w:rsid w:val="002470ED"/>
    <w:rsid w:val="0024796F"/>
    <w:rsid w:val="00250B0E"/>
    <w:rsid w:val="00250CFF"/>
    <w:rsid w:val="00252158"/>
    <w:rsid w:val="00252455"/>
    <w:rsid w:val="00252B8A"/>
    <w:rsid w:val="002531E0"/>
    <w:rsid w:val="002540FC"/>
    <w:rsid w:val="002544B9"/>
    <w:rsid w:val="002556CB"/>
    <w:rsid w:val="00255A9E"/>
    <w:rsid w:val="0025641F"/>
    <w:rsid w:val="00257AE1"/>
    <w:rsid w:val="00261973"/>
    <w:rsid w:val="002625CE"/>
    <w:rsid w:val="002638AB"/>
    <w:rsid w:val="00264275"/>
    <w:rsid w:val="002644C0"/>
    <w:rsid w:val="002647D2"/>
    <w:rsid w:val="00264D7E"/>
    <w:rsid w:val="002665C4"/>
    <w:rsid w:val="00267120"/>
    <w:rsid w:val="0026789F"/>
    <w:rsid w:val="00267EB8"/>
    <w:rsid w:val="002704FD"/>
    <w:rsid w:val="00270633"/>
    <w:rsid w:val="002708A5"/>
    <w:rsid w:val="00270C67"/>
    <w:rsid w:val="0027390F"/>
    <w:rsid w:val="0027453C"/>
    <w:rsid w:val="002748D0"/>
    <w:rsid w:val="00274EDA"/>
    <w:rsid w:val="0027655D"/>
    <w:rsid w:val="00276AD6"/>
    <w:rsid w:val="00276C49"/>
    <w:rsid w:val="00280701"/>
    <w:rsid w:val="00280FCF"/>
    <w:rsid w:val="00281340"/>
    <w:rsid w:val="0028135A"/>
    <w:rsid w:val="00282FF6"/>
    <w:rsid w:val="00283BFA"/>
    <w:rsid w:val="00285400"/>
    <w:rsid w:val="00285AD4"/>
    <w:rsid w:val="00285BC1"/>
    <w:rsid w:val="0029020B"/>
    <w:rsid w:val="0029033F"/>
    <w:rsid w:val="00291EE6"/>
    <w:rsid w:val="002929E2"/>
    <w:rsid w:val="00292C61"/>
    <w:rsid w:val="00293711"/>
    <w:rsid w:val="00293BAC"/>
    <w:rsid w:val="0029476F"/>
    <w:rsid w:val="0029639D"/>
    <w:rsid w:val="00296645"/>
    <w:rsid w:val="00296F5B"/>
    <w:rsid w:val="002A04AD"/>
    <w:rsid w:val="002A1693"/>
    <w:rsid w:val="002A1BD9"/>
    <w:rsid w:val="002A402B"/>
    <w:rsid w:val="002A7025"/>
    <w:rsid w:val="002A7432"/>
    <w:rsid w:val="002B0CB6"/>
    <w:rsid w:val="002B117B"/>
    <w:rsid w:val="002B1749"/>
    <w:rsid w:val="002B21F2"/>
    <w:rsid w:val="002B26CD"/>
    <w:rsid w:val="002B306F"/>
    <w:rsid w:val="002B3476"/>
    <w:rsid w:val="002B4138"/>
    <w:rsid w:val="002B4201"/>
    <w:rsid w:val="002B4B54"/>
    <w:rsid w:val="002B6309"/>
    <w:rsid w:val="002B6D1B"/>
    <w:rsid w:val="002B7113"/>
    <w:rsid w:val="002B722E"/>
    <w:rsid w:val="002B726F"/>
    <w:rsid w:val="002B76BE"/>
    <w:rsid w:val="002C01F4"/>
    <w:rsid w:val="002C0A23"/>
    <w:rsid w:val="002C17B5"/>
    <w:rsid w:val="002C191F"/>
    <w:rsid w:val="002C1E2A"/>
    <w:rsid w:val="002C2DAE"/>
    <w:rsid w:val="002C4537"/>
    <w:rsid w:val="002C51FA"/>
    <w:rsid w:val="002C5B4C"/>
    <w:rsid w:val="002C6406"/>
    <w:rsid w:val="002C69FA"/>
    <w:rsid w:val="002C740F"/>
    <w:rsid w:val="002D0223"/>
    <w:rsid w:val="002D0790"/>
    <w:rsid w:val="002D07F4"/>
    <w:rsid w:val="002D0A8E"/>
    <w:rsid w:val="002D0F60"/>
    <w:rsid w:val="002D15AA"/>
    <w:rsid w:val="002D31BE"/>
    <w:rsid w:val="002D3B37"/>
    <w:rsid w:val="002D3D5E"/>
    <w:rsid w:val="002D3D75"/>
    <w:rsid w:val="002D5436"/>
    <w:rsid w:val="002D6DE8"/>
    <w:rsid w:val="002D7656"/>
    <w:rsid w:val="002E192E"/>
    <w:rsid w:val="002E1D7F"/>
    <w:rsid w:val="002E487D"/>
    <w:rsid w:val="002E48F3"/>
    <w:rsid w:val="002E646A"/>
    <w:rsid w:val="002E6495"/>
    <w:rsid w:val="002E69A8"/>
    <w:rsid w:val="002F006F"/>
    <w:rsid w:val="002F02B6"/>
    <w:rsid w:val="002F1DFD"/>
    <w:rsid w:val="002F2449"/>
    <w:rsid w:val="002F246E"/>
    <w:rsid w:val="002F327E"/>
    <w:rsid w:val="002F3A94"/>
    <w:rsid w:val="002F60A1"/>
    <w:rsid w:val="002F77A5"/>
    <w:rsid w:val="003002BD"/>
    <w:rsid w:val="00300D9A"/>
    <w:rsid w:val="00300FBC"/>
    <w:rsid w:val="00301604"/>
    <w:rsid w:val="00301BA1"/>
    <w:rsid w:val="00301C5B"/>
    <w:rsid w:val="00302E4B"/>
    <w:rsid w:val="00303185"/>
    <w:rsid w:val="003033CD"/>
    <w:rsid w:val="0030391C"/>
    <w:rsid w:val="003047A6"/>
    <w:rsid w:val="00306315"/>
    <w:rsid w:val="00307093"/>
    <w:rsid w:val="00307368"/>
    <w:rsid w:val="00307A33"/>
    <w:rsid w:val="0031017B"/>
    <w:rsid w:val="0031068D"/>
    <w:rsid w:val="003107B8"/>
    <w:rsid w:val="00310C6E"/>
    <w:rsid w:val="003117EA"/>
    <w:rsid w:val="00312F2F"/>
    <w:rsid w:val="0031306F"/>
    <w:rsid w:val="00313B83"/>
    <w:rsid w:val="00313DB9"/>
    <w:rsid w:val="00314CBF"/>
    <w:rsid w:val="003151E8"/>
    <w:rsid w:val="00316152"/>
    <w:rsid w:val="00316EF4"/>
    <w:rsid w:val="0031782E"/>
    <w:rsid w:val="00317A6A"/>
    <w:rsid w:val="00317E40"/>
    <w:rsid w:val="003213F2"/>
    <w:rsid w:val="00321441"/>
    <w:rsid w:val="00321583"/>
    <w:rsid w:val="00321997"/>
    <w:rsid w:val="00321AC4"/>
    <w:rsid w:val="00321D53"/>
    <w:rsid w:val="00322006"/>
    <w:rsid w:val="00323730"/>
    <w:rsid w:val="00323D3C"/>
    <w:rsid w:val="003247A8"/>
    <w:rsid w:val="003249DD"/>
    <w:rsid w:val="003252A5"/>
    <w:rsid w:val="00326F90"/>
    <w:rsid w:val="0032741C"/>
    <w:rsid w:val="00327FCD"/>
    <w:rsid w:val="00330806"/>
    <w:rsid w:val="00330E67"/>
    <w:rsid w:val="0033111D"/>
    <w:rsid w:val="003319B6"/>
    <w:rsid w:val="00332A83"/>
    <w:rsid w:val="00333528"/>
    <w:rsid w:val="0033488F"/>
    <w:rsid w:val="00334AAB"/>
    <w:rsid w:val="00334FFE"/>
    <w:rsid w:val="00335F34"/>
    <w:rsid w:val="00340848"/>
    <w:rsid w:val="003432C1"/>
    <w:rsid w:val="00344E39"/>
    <w:rsid w:val="003462E6"/>
    <w:rsid w:val="00346688"/>
    <w:rsid w:val="00346E97"/>
    <w:rsid w:val="00347632"/>
    <w:rsid w:val="003514EE"/>
    <w:rsid w:val="00353260"/>
    <w:rsid w:val="003546CA"/>
    <w:rsid w:val="00356879"/>
    <w:rsid w:val="003607D5"/>
    <w:rsid w:val="003609D0"/>
    <w:rsid w:val="00360A81"/>
    <w:rsid w:val="003611C9"/>
    <w:rsid w:val="003611E2"/>
    <w:rsid w:val="003613C6"/>
    <w:rsid w:val="00361A6E"/>
    <w:rsid w:val="00362530"/>
    <w:rsid w:val="00364173"/>
    <w:rsid w:val="00364978"/>
    <w:rsid w:val="00364A60"/>
    <w:rsid w:val="00367386"/>
    <w:rsid w:val="003701EE"/>
    <w:rsid w:val="00370A69"/>
    <w:rsid w:val="00370E74"/>
    <w:rsid w:val="003717F3"/>
    <w:rsid w:val="0037189D"/>
    <w:rsid w:val="00371C95"/>
    <w:rsid w:val="00374272"/>
    <w:rsid w:val="0037451F"/>
    <w:rsid w:val="00375128"/>
    <w:rsid w:val="00375612"/>
    <w:rsid w:val="00377455"/>
    <w:rsid w:val="003802EA"/>
    <w:rsid w:val="00381888"/>
    <w:rsid w:val="00382154"/>
    <w:rsid w:val="00383774"/>
    <w:rsid w:val="00383BE9"/>
    <w:rsid w:val="00384F05"/>
    <w:rsid w:val="00384F6A"/>
    <w:rsid w:val="00385491"/>
    <w:rsid w:val="0038574F"/>
    <w:rsid w:val="00385D6B"/>
    <w:rsid w:val="003863D5"/>
    <w:rsid w:val="00386B5E"/>
    <w:rsid w:val="00387629"/>
    <w:rsid w:val="0038798D"/>
    <w:rsid w:val="0039000D"/>
    <w:rsid w:val="003902A9"/>
    <w:rsid w:val="003902FF"/>
    <w:rsid w:val="00390DE8"/>
    <w:rsid w:val="00391167"/>
    <w:rsid w:val="003916E0"/>
    <w:rsid w:val="00391B59"/>
    <w:rsid w:val="00392173"/>
    <w:rsid w:val="003923AB"/>
    <w:rsid w:val="00392644"/>
    <w:rsid w:val="00392712"/>
    <w:rsid w:val="003927C0"/>
    <w:rsid w:val="00392F84"/>
    <w:rsid w:val="003936BB"/>
    <w:rsid w:val="003938E7"/>
    <w:rsid w:val="00393CC8"/>
    <w:rsid w:val="00393F4D"/>
    <w:rsid w:val="003942C4"/>
    <w:rsid w:val="003946D8"/>
    <w:rsid w:val="00396175"/>
    <w:rsid w:val="0039668F"/>
    <w:rsid w:val="00396A01"/>
    <w:rsid w:val="00397410"/>
    <w:rsid w:val="003979F2"/>
    <w:rsid w:val="00397B35"/>
    <w:rsid w:val="003A0B9A"/>
    <w:rsid w:val="003A1508"/>
    <w:rsid w:val="003A186B"/>
    <w:rsid w:val="003A1AC7"/>
    <w:rsid w:val="003A30DF"/>
    <w:rsid w:val="003A31F9"/>
    <w:rsid w:val="003A37F2"/>
    <w:rsid w:val="003A3B04"/>
    <w:rsid w:val="003A45B2"/>
    <w:rsid w:val="003A4FD1"/>
    <w:rsid w:val="003A55EA"/>
    <w:rsid w:val="003A5FCB"/>
    <w:rsid w:val="003A6E03"/>
    <w:rsid w:val="003B047D"/>
    <w:rsid w:val="003B122E"/>
    <w:rsid w:val="003B1C7B"/>
    <w:rsid w:val="003B2B1E"/>
    <w:rsid w:val="003B2F55"/>
    <w:rsid w:val="003B58CD"/>
    <w:rsid w:val="003B58D3"/>
    <w:rsid w:val="003B6144"/>
    <w:rsid w:val="003B70AB"/>
    <w:rsid w:val="003B73AE"/>
    <w:rsid w:val="003C0B1C"/>
    <w:rsid w:val="003C0D02"/>
    <w:rsid w:val="003C1156"/>
    <w:rsid w:val="003C1668"/>
    <w:rsid w:val="003C1936"/>
    <w:rsid w:val="003C2023"/>
    <w:rsid w:val="003C23E1"/>
    <w:rsid w:val="003C24F4"/>
    <w:rsid w:val="003C3008"/>
    <w:rsid w:val="003C336E"/>
    <w:rsid w:val="003C3515"/>
    <w:rsid w:val="003C3A70"/>
    <w:rsid w:val="003C3FAC"/>
    <w:rsid w:val="003C40BA"/>
    <w:rsid w:val="003C4C7D"/>
    <w:rsid w:val="003C6C3B"/>
    <w:rsid w:val="003D0133"/>
    <w:rsid w:val="003D0B51"/>
    <w:rsid w:val="003D12DA"/>
    <w:rsid w:val="003D7F97"/>
    <w:rsid w:val="003E07A9"/>
    <w:rsid w:val="003E0B83"/>
    <w:rsid w:val="003E0C28"/>
    <w:rsid w:val="003E116E"/>
    <w:rsid w:val="003E12B8"/>
    <w:rsid w:val="003E14C5"/>
    <w:rsid w:val="003E2D58"/>
    <w:rsid w:val="003E4517"/>
    <w:rsid w:val="003E4A51"/>
    <w:rsid w:val="003E4E2F"/>
    <w:rsid w:val="003E5D1B"/>
    <w:rsid w:val="003E6315"/>
    <w:rsid w:val="003E6BDB"/>
    <w:rsid w:val="003E7178"/>
    <w:rsid w:val="003E733F"/>
    <w:rsid w:val="003E76B3"/>
    <w:rsid w:val="003F0937"/>
    <w:rsid w:val="003F099C"/>
    <w:rsid w:val="003F0DE9"/>
    <w:rsid w:val="003F146A"/>
    <w:rsid w:val="003F20A7"/>
    <w:rsid w:val="003F292E"/>
    <w:rsid w:val="003F2FC3"/>
    <w:rsid w:val="003F387C"/>
    <w:rsid w:val="003F4045"/>
    <w:rsid w:val="003F4824"/>
    <w:rsid w:val="003F5652"/>
    <w:rsid w:val="003F5C24"/>
    <w:rsid w:val="003F6765"/>
    <w:rsid w:val="003F7029"/>
    <w:rsid w:val="00400A52"/>
    <w:rsid w:val="0040209B"/>
    <w:rsid w:val="00402CF9"/>
    <w:rsid w:val="00403581"/>
    <w:rsid w:val="00404682"/>
    <w:rsid w:val="00405240"/>
    <w:rsid w:val="0040606B"/>
    <w:rsid w:val="004069EF"/>
    <w:rsid w:val="004074C8"/>
    <w:rsid w:val="00407834"/>
    <w:rsid w:val="00407AC8"/>
    <w:rsid w:val="00407E1B"/>
    <w:rsid w:val="00410CE8"/>
    <w:rsid w:val="00411C92"/>
    <w:rsid w:val="00411C95"/>
    <w:rsid w:val="00411E69"/>
    <w:rsid w:val="00412402"/>
    <w:rsid w:val="00413037"/>
    <w:rsid w:val="00413192"/>
    <w:rsid w:val="0041366E"/>
    <w:rsid w:val="004140CE"/>
    <w:rsid w:val="004150A5"/>
    <w:rsid w:val="00416E3D"/>
    <w:rsid w:val="0042191B"/>
    <w:rsid w:val="004224D0"/>
    <w:rsid w:val="0042303D"/>
    <w:rsid w:val="0042340C"/>
    <w:rsid w:val="004247C9"/>
    <w:rsid w:val="00424EA1"/>
    <w:rsid w:val="00426357"/>
    <w:rsid w:val="004269CD"/>
    <w:rsid w:val="00427187"/>
    <w:rsid w:val="00430478"/>
    <w:rsid w:val="00430C2C"/>
    <w:rsid w:val="00430E8A"/>
    <w:rsid w:val="0043104F"/>
    <w:rsid w:val="00432005"/>
    <w:rsid w:val="00433A83"/>
    <w:rsid w:val="00433C61"/>
    <w:rsid w:val="0043496D"/>
    <w:rsid w:val="004361D7"/>
    <w:rsid w:val="00436D41"/>
    <w:rsid w:val="00437801"/>
    <w:rsid w:val="00437C7D"/>
    <w:rsid w:val="00442473"/>
    <w:rsid w:val="004439B1"/>
    <w:rsid w:val="00444C76"/>
    <w:rsid w:val="00444C78"/>
    <w:rsid w:val="004478B0"/>
    <w:rsid w:val="00447956"/>
    <w:rsid w:val="0045066D"/>
    <w:rsid w:val="00451E7E"/>
    <w:rsid w:val="0045382F"/>
    <w:rsid w:val="00453909"/>
    <w:rsid w:val="00454540"/>
    <w:rsid w:val="00454DBF"/>
    <w:rsid w:val="00455AA4"/>
    <w:rsid w:val="00456788"/>
    <w:rsid w:val="00456C13"/>
    <w:rsid w:val="00457FA4"/>
    <w:rsid w:val="00460CB8"/>
    <w:rsid w:val="00461980"/>
    <w:rsid w:val="004625ED"/>
    <w:rsid w:val="004628C7"/>
    <w:rsid w:val="004629AB"/>
    <w:rsid w:val="004630A7"/>
    <w:rsid w:val="00463592"/>
    <w:rsid w:val="004641A1"/>
    <w:rsid w:val="0046462D"/>
    <w:rsid w:val="0046468C"/>
    <w:rsid w:val="004649B0"/>
    <w:rsid w:val="00465A17"/>
    <w:rsid w:val="00466200"/>
    <w:rsid w:val="00466631"/>
    <w:rsid w:val="00466C0B"/>
    <w:rsid w:val="00466FF5"/>
    <w:rsid w:val="004676AB"/>
    <w:rsid w:val="004719F5"/>
    <w:rsid w:val="00472A63"/>
    <w:rsid w:val="00473F0B"/>
    <w:rsid w:val="004743BB"/>
    <w:rsid w:val="0047590F"/>
    <w:rsid w:val="004763AE"/>
    <w:rsid w:val="00477B4E"/>
    <w:rsid w:val="0048008D"/>
    <w:rsid w:val="00480D48"/>
    <w:rsid w:val="0048143D"/>
    <w:rsid w:val="0048186C"/>
    <w:rsid w:val="00481942"/>
    <w:rsid w:val="004825B7"/>
    <w:rsid w:val="00482A9B"/>
    <w:rsid w:val="00483BDB"/>
    <w:rsid w:val="004856EF"/>
    <w:rsid w:val="00485A25"/>
    <w:rsid w:val="0048696F"/>
    <w:rsid w:val="0048736A"/>
    <w:rsid w:val="004879BB"/>
    <w:rsid w:val="00487CD0"/>
    <w:rsid w:val="00490B4F"/>
    <w:rsid w:val="00490BC0"/>
    <w:rsid w:val="004910CD"/>
    <w:rsid w:val="00491409"/>
    <w:rsid w:val="0049222D"/>
    <w:rsid w:val="00494708"/>
    <w:rsid w:val="004953E4"/>
    <w:rsid w:val="00495742"/>
    <w:rsid w:val="00495AD0"/>
    <w:rsid w:val="00495B1D"/>
    <w:rsid w:val="004961CE"/>
    <w:rsid w:val="00496726"/>
    <w:rsid w:val="00496EC0"/>
    <w:rsid w:val="004A138B"/>
    <w:rsid w:val="004A14DD"/>
    <w:rsid w:val="004A1CAA"/>
    <w:rsid w:val="004A2232"/>
    <w:rsid w:val="004A2BB2"/>
    <w:rsid w:val="004A2F28"/>
    <w:rsid w:val="004A3814"/>
    <w:rsid w:val="004A3C80"/>
    <w:rsid w:val="004A3DFF"/>
    <w:rsid w:val="004A3E1F"/>
    <w:rsid w:val="004A46B1"/>
    <w:rsid w:val="004A59A2"/>
    <w:rsid w:val="004A5A47"/>
    <w:rsid w:val="004A5FA7"/>
    <w:rsid w:val="004A6085"/>
    <w:rsid w:val="004A6EF5"/>
    <w:rsid w:val="004A7176"/>
    <w:rsid w:val="004A74DE"/>
    <w:rsid w:val="004A7DBC"/>
    <w:rsid w:val="004B04B4"/>
    <w:rsid w:val="004B0D47"/>
    <w:rsid w:val="004B10FC"/>
    <w:rsid w:val="004B1342"/>
    <w:rsid w:val="004B2C5E"/>
    <w:rsid w:val="004B7D4C"/>
    <w:rsid w:val="004C1500"/>
    <w:rsid w:val="004C1CDB"/>
    <w:rsid w:val="004C2B2C"/>
    <w:rsid w:val="004C2F69"/>
    <w:rsid w:val="004C3982"/>
    <w:rsid w:val="004C3BE5"/>
    <w:rsid w:val="004C4578"/>
    <w:rsid w:val="004C520E"/>
    <w:rsid w:val="004C5C02"/>
    <w:rsid w:val="004C5CF1"/>
    <w:rsid w:val="004C7E3A"/>
    <w:rsid w:val="004C7E4A"/>
    <w:rsid w:val="004D0445"/>
    <w:rsid w:val="004D05D5"/>
    <w:rsid w:val="004D0AFC"/>
    <w:rsid w:val="004D0D5E"/>
    <w:rsid w:val="004D20D2"/>
    <w:rsid w:val="004D27E9"/>
    <w:rsid w:val="004D31BB"/>
    <w:rsid w:val="004D31EC"/>
    <w:rsid w:val="004D3CE4"/>
    <w:rsid w:val="004D6766"/>
    <w:rsid w:val="004D6E49"/>
    <w:rsid w:val="004E0C82"/>
    <w:rsid w:val="004E179A"/>
    <w:rsid w:val="004E262D"/>
    <w:rsid w:val="004E34CA"/>
    <w:rsid w:val="004E43A0"/>
    <w:rsid w:val="004E50EF"/>
    <w:rsid w:val="004E51AB"/>
    <w:rsid w:val="004E53D0"/>
    <w:rsid w:val="004E5A7B"/>
    <w:rsid w:val="004E5DE1"/>
    <w:rsid w:val="004E6691"/>
    <w:rsid w:val="004E6FA6"/>
    <w:rsid w:val="004E7965"/>
    <w:rsid w:val="004E7AAC"/>
    <w:rsid w:val="004E7D3E"/>
    <w:rsid w:val="004F01C6"/>
    <w:rsid w:val="004F23FB"/>
    <w:rsid w:val="004F3183"/>
    <w:rsid w:val="004F3BD5"/>
    <w:rsid w:val="004F467B"/>
    <w:rsid w:val="004F4D15"/>
    <w:rsid w:val="004F6CC8"/>
    <w:rsid w:val="004F72DF"/>
    <w:rsid w:val="004F74A2"/>
    <w:rsid w:val="005007BB"/>
    <w:rsid w:val="005009CC"/>
    <w:rsid w:val="00500FBF"/>
    <w:rsid w:val="005012E8"/>
    <w:rsid w:val="0050166F"/>
    <w:rsid w:val="005026DA"/>
    <w:rsid w:val="00502B90"/>
    <w:rsid w:val="0050563F"/>
    <w:rsid w:val="005056FA"/>
    <w:rsid w:val="00505D3A"/>
    <w:rsid w:val="00506592"/>
    <w:rsid w:val="00506956"/>
    <w:rsid w:val="00510221"/>
    <w:rsid w:val="005104CC"/>
    <w:rsid w:val="0051070A"/>
    <w:rsid w:val="005109A0"/>
    <w:rsid w:val="0051151B"/>
    <w:rsid w:val="00511A0D"/>
    <w:rsid w:val="00511A4A"/>
    <w:rsid w:val="00511B65"/>
    <w:rsid w:val="00511E76"/>
    <w:rsid w:val="00511E8B"/>
    <w:rsid w:val="00512143"/>
    <w:rsid w:val="00513C66"/>
    <w:rsid w:val="00513D00"/>
    <w:rsid w:val="00514F74"/>
    <w:rsid w:val="00515189"/>
    <w:rsid w:val="00515224"/>
    <w:rsid w:val="00515617"/>
    <w:rsid w:val="00515B69"/>
    <w:rsid w:val="0051666F"/>
    <w:rsid w:val="00516C41"/>
    <w:rsid w:val="0052102C"/>
    <w:rsid w:val="005212F4"/>
    <w:rsid w:val="00521632"/>
    <w:rsid w:val="00521C1E"/>
    <w:rsid w:val="00522664"/>
    <w:rsid w:val="00522D6E"/>
    <w:rsid w:val="005230F9"/>
    <w:rsid w:val="0052347C"/>
    <w:rsid w:val="0052546A"/>
    <w:rsid w:val="005254DB"/>
    <w:rsid w:val="00526D4F"/>
    <w:rsid w:val="00527D22"/>
    <w:rsid w:val="00527F34"/>
    <w:rsid w:val="00530FDE"/>
    <w:rsid w:val="00531883"/>
    <w:rsid w:val="00531952"/>
    <w:rsid w:val="00532522"/>
    <w:rsid w:val="0053403F"/>
    <w:rsid w:val="00534C5A"/>
    <w:rsid w:val="00535A81"/>
    <w:rsid w:val="00535F3C"/>
    <w:rsid w:val="00536D42"/>
    <w:rsid w:val="00537808"/>
    <w:rsid w:val="0053794E"/>
    <w:rsid w:val="00541B9B"/>
    <w:rsid w:val="00541BBB"/>
    <w:rsid w:val="00542C90"/>
    <w:rsid w:val="0054309E"/>
    <w:rsid w:val="0054378E"/>
    <w:rsid w:val="0054391F"/>
    <w:rsid w:val="00545D80"/>
    <w:rsid w:val="00546808"/>
    <w:rsid w:val="005506B6"/>
    <w:rsid w:val="00550A0F"/>
    <w:rsid w:val="005511A6"/>
    <w:rsid w:val="00551447"/>
    <w:rsid w:val="00551771"/>
    <w:rsid w:val="0055212C"/>
    <w:rsid w:val="00554D75"/>
    <w:rsid w:val="00554F6F"/>
    <w:rsid w:val="00555580"/>
    <w:rsid w:val="0055597B"/>
    <w:rsid w:val="00555BC0"/>
    <w:rsid w:val="00555C2F"/>
    <w:rsid w:val="00557537"/>
    <w:rsid w:val="00561AF3"/>
    <w:rsid w:val="00561D78"/>
    <w:rsid w:val="00562360"/>
    <w:rsid w:val="005630AB"/>
    <w:rsid w:val="0056335D"/>
    <w:rsid w:val="00563DA3"/>
    <w:rsid w:val="00563EC6"/>
    <w:rsid w:val="00564178"/>
    <w:rsid w:val="00564A90"/>
    <w:rsid w:val="0056599F"/>
    <w:rsid w:val="005668D8"/>
    <w:rsid w:val="00566954"/>
    <w:rsid w:val="00566DAA"/>
    <w:rsid w:val="00567197"/>
    <w:rsid w:val="00570067"/>
    <w:rsid w:val="005703DE"/>
    <w:rsid w:val="00570A37"/>
    <w:rsid w:val="00571998"/>
    <w:rsid w:val="00573851"/>
    <w:rsid w:val="00573C7F"/>
    <w:rsid w:val="00574615"/>
    <w:rsid w:val="005747BC"/>
    <w:rsid w:val="00575F8F"/>
    <w:rsid w:val="005803B1"/>
    <w:rsid w:val="0058091A"/>
    <w:rsid w:val="00580FC4"/>
    <w:rsid w:val="00581CDC"/>
    <w:rsid w:val="00582000"/>
    <w:rsid w:val="0058226C"/>
    <w:rsid w:val="00582280"/>
    <w:rsid w:val="0058333E"/>
    <w:rsid w:val="00584A86"/>
    <w:rsid w:val="00585330"/>
    <w:rsid w:val="0058589B"/>
    <w:rsid w:val="00585A3B"/>
    <w:rsid w:val="00585A70"/>
    <w:rsid w:val="00586423"/>
    <w:rsid w:val="00587089"/>
    <w:rsid w:val="005877F8"/>
    <w:rsid w:val="00587978"/>
    <w:rsid w:val="0059087B"/>
    <w:rsid w:val="00590BF8"/>
    <w:rsid w:val="0059172F"/>
    <w:rsid w:val="00591B94"/>
    <w:rsid w:val="00591FBF"/>
    <w:rsid w:val="00593126"/>
    <w:rsid w:val="00593188"/>
    <w:rsid w:val="005932AB"/>
    <w:rsid w:val="00593C33"/>
    <w:rsid w:val="005942C1"/>
    <w:rsid w:val="00594D21"/>
    <w:rsid w:val="00595148"/>
    <w:rsid w:val="00595227"/>
    <w:rsid w:val="0059669A"/>
    <w:rsid w:val="005966F8"/>
    <w:rsid w:val="00597F5D"/>
    <w:rsid w:val="005A056E"/>
    <w:rsid w:val="005A069F"/>
    <w:rsid w:val="005A3A47"/>
    <w:rsid w:val="005A3C87"/>
    <w:rsid w:val="005A54C8"/>
    <w:rsid w:val="005A7419"/>
    <w:rsid w:val="005A74A8"/>
    <w:rsid w:val="005A74CA"/>
    <w:rsid w:val="005A7642"/>
    <w:rsid w:val="005B0418"/>
    <w:rsid w:val="005B047C"/>
    <w:rsid w:val="005B0546"/>
    <w:rsid w:val="005B0DB2"/>
    <w:rsid w:val="005B14EA"/>
    <w:rsid w:val="005B1A3E"/>
    <w:rsid w:val="005B39AA"/>
    <w:rsid w:val="005B46E6"/>
    <w:rsid w:val="005B47A0"/>
    <w:rsid w:val="005B5B64"/>
    <w:rsid w:val="005B6522"/>
    <w:rsid w:val="005B6F15"/>
    <w:rsid w:val="005B74A3"/>
    <w:rsid w:val="005C0252"/>
    <w:rsid w:val="005C0F3F"/>
    <w:rsid w:val="005C1055"/>
    <w:rsid w:val="005C1C7D"/>
    <w:rsid w:val="005C2B61"/>
    <w:rsid w:val="005C4119"/>
    <w:rsid w:val="005C5AA2"/>
    <w:rsid w:val="005C675B"/>
    <w:rsid w:val="005C6932"/>
    <w:rsid w:val="005D0229"/>
    <w:rsid w:val="005D0849"/>
    <w:rsid w:val="005D09E8"/>
    <w:rsid w:val="005D117A"/>
    <w:rsid w:val="005D2C25"/>
    <w:rsid w:val="005D3C62"/>
    <w:rsid w:val="005D3F5B"/>
    <w:rsid w:val="005D4450"/>
    <w:rsid w:val="005D4CBB"/>
    <w:rsid w:val="005D56CA"/>
    <w:rsid w:val="005D5DC8"/>
    <w:rsid w:val="005D640F"/>
    <w:rsid w:val="005D6AEC"/>
    <w:rsid w:val="005D6CA9"/>
    <w:rsid w:val="005D702B"/>
    <w:rsid w:val="005D7A9C"/>
    <w:rsid w:val="005E06FF"/>
    <w:rsid w:val="005E12E3"/>
    <w:rsid w:val="005E2B8F"/>
    <w:rsid w:val="005E4AEB"/>
    <w:rsid w:val="005E4B16"/>
    <w:rsid w:val="005E55E8"/>
    <w:rsid w:val="005E5667"/>
    <w:rsid w:val="005E6382"/>
    <w:rsid w:val="005E7090"/>
    <w:rsid w:val="005E71FF"/>
    <w:rsid w:val="005F167B"/>
    <w:rsid w:val="005F1E29"/>
    <w:rsid w:val="005F26A9"/>
    <w:rsid w:val="005F2A2C"/>
    <w:rsid w:val="005F2D41"/>
    <w:rsid w:val="005F2D85"/>
    <w:rsid w:val="005F3097"/>
    <w:rsid w:val="005F3D10"/>
    <w:rsid w:val="005F3F44"/>
    <w:rsid w:val="005F4038"/>
    <w:rsid w:val="005F665B"/>
    <w:rsid w:val="005F6680"/>
    <w:rsid w:val="005F771B"/>
    <w:rsid w:val="005F790A"/>
    <w:rsid w:val="0060017F"/>
    <w:rsid w:val="00600CD0"/>
    <w:rsid w:val="006011BA"/>
    <w:rsid w:val="006012B6"/>
    <w:rsid w:val="006012D7"/>
    <w:rsid w:val="00601D07"/>
    <w:rsid w:val="00602544"/>
    <w:rsid w:val="006030E3"/>
    <w:rsid w:val="00603C06"/>
    <w:rsid w:val="00604C11"/>
    <w:rsid w:val="00604DBF"/>
    <w:rsid w:val="006053F5"/>
    <w:rsid w:val="006054C9"/>
    <w:rsid w:val="00605508"/>
    <w:rsid w:val="00605DFE"/>
    <w:rsid w:val="00606438"/>
    <w:rsid w:val="006069FE"/>
    <w:rsid w:val="00606BDA"/>
    <w:rsid w:val="0061004E"/>
    <w:rsid w:val="00611B0F"/>
    <w:rsid w:val="00612691"/>
    <w:rsid w:val="00612746"/>
    <w:rsid w:val="00613E58"/>
    <w:rsid w:val="0061553B"/>
    <w:rsid w:val="00616703"/>
    <w:rsid w:val="0061745D"/>
    <w:rsid w:val="006211E6"/>
    <w:rsid w:val="006217DE"/>
    <w:rsid w:val="00622AAD"/>
    <w:rsid w:val="00622C03"/>
    <w:rsid w:val="00624BAB"/>
    <w:rsid w:val="00624F2F"/>
    <w:rsid w:val="006251C7"/>
    <w:rsid w:val="006253EB"/>
    <w:rsid w:val="0062593B"/>
    <w:rsid w:val="00626000"/>
    <w:rsid w:val="006268F3"/>
    <w:rsid w:val="00626D0B"/>
    <w:rsid w:val="0062727B"/>
    <w:rsid w:val="00627CE1"/>
    <w:rsid w:val="00627D42"/>
    <w:rsid w:val="00630352"/>
    <w:rsid w:val="00630544"/>
    <w:rsid w:val="00631D40"/>
    <w:rsid w:val="0063243D"/>
    <w:rsid w:val="00632ACD"/>
    <w:rsid w:val="00633631"/>
    <w:rsid w:val="00633FD5"/>
    <w:rsid w:val="00634082"/>
    <w:rsid w:val="0063557A"/>
    <w:rsid w:val="0063650D"/>
    <w:rsid w:val="0063683C"/>
    <w:rsid w:val="00641A70"/>
    <w:rsid w:val="006420F7"/>
    <w:rsid w:val="00642BA4"/>
    <w:rsid w:val="0064303E"/>
    <w:rsid w:val="00643461"/>
    <w:rsid w:val="0064367A"/>
    <w:rsid w:val="00643DA8"/>
    <w:rsid w:val="0064400C"/>
    <w:rsid w:val="00644649"/>
    <w:rsid w:val="00644F35"/>
    <w:rsid w:val="0064539C"/>
    <w:rsid w:val="00645EA3"/>
    <w:rsid w:val="006461C3"/>
    <w:rsid w:val="00646976"/>
    <w:rsid w:val="006478B1"/>
    <w:rsid w:val="00647A48"/>
    <w:rsid w:val="00647C8B"/>
    <w:rsid w:val="00650095"/>
    <w:rsid w:val="006505A2"/>
    <w:rsid w:val="00651396"/>
    <w:rsid w:val="00651674"/>
    <w:rsid w:val="00651E9B"/>
    <w:rsid w:val="006527D1"/>
    <w:rsid w:val="006530BE"/>
    <w:rsid w:val="00653EED"/>
    <w:rsid w:val="00653F21"/>
    <w:rsid w:val="006547E9"/>
    <w:rsid w:val="006549A5"/>
    <w:rsid w:val="00655AA6"/>
    <w:rsid w:val="00655AF4"/>
    <w:rsid w:val="00656851"/>
    <w:rsid w:val="00656A44"/>
    <w:rsid w:val="00657692"/>
    <w:rsid w:val="00657A9A"/>
    <w:rsid w:val="00657D37"/>
    <w:rsid w:val="00657E03"/>
    <w:rsid w:val="00660CD0"/>
    <w:rsid w:val="006621D7"/>
    <w:rsid w:val="0066387A"/>
    <w:rsid w:val="00663CC2"/>
    <w:rsid w:val="0066463E"/>
    <w:rsid w:val="00664DCE"/>
    <w:rsid w:val="00664FE4"/>
    <w:rsid w:val="00665210"/>
    <w:rsid w:val="0066539D"/>
    <w:rsid w:val="00665415"/>
    <w:rsid w:val="0066568F"/>
    <w:rsid w:val="00665B6E"/>
    <w:rsid w:val="006665DE"/>
    <w:rsid w:val="00667090"/>
    <w:rsid w:val="00667560"/>
    <w:rsid w:val="00671685"/>
    <w:rsid w:val="00673F38"/>
    <w:rsid w:val="00674C6F"/>
    <w:rsid w:val="006754AC"/>
    <w:rsid w:val="00675D74"/>
    <w:rsid w:val="006764B1"/>
    <w:rsid w:val="0067726D"/>
    <w:rsid w:val="0068132F"/>
    <w:rsid w:val="00681DCF"/>
    <w:rsid w:val="00682847"/>
    <w:rsid w:val="006831A3"/>
    <w:rsid w:val="00684226"/>
    <w:rsid w:val="0068620A"/>
    <w:rsid w:val="00686C9F"/>
    <w:rsid w:val="00687BA6"/>
    <w:rsid w:val="00690A1C"/>
    <w:rsid w:val="00692594"/>
    <w:rsid w:val="00693BB5"/>
    <w:rsid w:val="006940B0"/>
    <w:rsid w:val="00694240"/>
    <w:rsid w:val="00694A0A"/>
    <w:rsid w:val="00694B2D"/>
    <w:rsid w:val="00695547"/>
    <w:rsid w:val="00695839"/>
    <w:rsid w:val="0069628C"/>
    <w:rsid w:val="006976B4"/>
    <w:rsid w:val="006A0076"/>
    <w:rsid w:val="006A1816"/>
    <w:rsid w:val="006A19F0"/>
    <w:rsid w:val="006A2929"/>
    <w:rsid w:val="006A342E"/>
    <w:rsid w:val="006A3718"/>
    <w:rsid w:val="006A3810"/>
    <w:rsid w:val="006A3EDC"/>
    <w:rsid w:val="006A46FD"/>
    <w:rsid w:val="006A4A0B"/>
    <w:rsid w:val="006A7417"/>
    <w:rsid w:val="006A7539"/>
    <w:rsid w:val="006B0197"/>
    <w:rsid w:val="006B0BDD"/>
    <w:rsid w:val="006B18CC"/>
    <w:rsid w:val="006B19DB"/>
    <w:rsid w:val="006B1CEA"/>
    <w:rsid w:val="006B2D04"/>
    <w:rsid w:val="006B2DF8"/>
    <w:rsid w:val="006B6093"/>
    <w:rsid w:val="006B6155"/>
    <w:rsid w:val="006B70BC"/>
    <w:rsid w:val="006B77B4"/>
    <w:rsid w:val="006B7CFE"/>
    <w:rsid w:val="006C09EE"/>
    <w:rsid w:val="006C0C75"/>
    <w:rsid w:val="006C27CC"/>
    <w:rsid w:val="006C3353"/>
    <w:rsid w:val="006C4FAE"/>
    <w:rsid w:val="006C5840"/>
    <w:rsid w:val="006C5AE6"/>
    <w:rsid w:val="006C610B"/>
    <w:rsid w:val="006C73A0"/>
    <w:rsid w:val="006C7841"/>
    <w:rsid w:val="006C7F22"/>
    <w:rsid w:val="006D149B"/>
    <w:rsid w:val="006D1708"/>
    <w:rsid w:val="006D1F5A"/>
    <w:rsid w:val="006D2751"/>
    <w:rsid w:val="006D35FC"/>
    <w:rsid w:val="006D3DE4"/>
    <w:rsid w:val="006D4CE2"/>
    <w:rsid w:val="006D5780"/>
    <w:rsid w:val="006D5F72"/>
    <w:rsid w:val="006D6132"/>
    <w:rsid w:val="006D62BC"/>
    <w:rsid w:val="006D652B"/>
    <w:rsid w:val="006D65F3"/>
    <w:rsid w:val="006D6781"/>
    <w:rsid w:val="006E00CC"/>
    <w:rsid w:val="006E05C3"/>
    <w:rsid w:val="006E1FC8"/>
    <w:rsid w:val="006E34DE"/>
    <w:rsid w:val="006E41C7"/>
    <w:rsid w:val="006E5529"/>
    <w:rsid w:val="006E5D19"/>
    <w:rsid w:val="006E6F9D"/>
    <w:rsid w:val="006F030B"/>
    <w:rsid w:val="006F1C65"/>
    <w:rsid w:val="006F1FCB"/>
    <w:rsid w:val="006F29EC"/>
    <w:rsid w:val="006F3163"/>
    <w:rsid w:val="006F316F"/>
    <w:rsid w:val="006F33C2"/>
    <w:rsid w:val="006F4988"/>
    <w:rsid w:val="006F4DE4"/>
    <w:rsid w:val="006F5713"/>
    <w:rsid w:val="006F57A8"/>
    <w:rsid w:val="006F64AC"/>
    <w:rsid w:val="006F6A2D"/>
    <w:rsid w:val="006F6C49"/>
    <w:rsid w:val="006F6E95"/>
    <w:rsid w:val="00700A50"/>
    <w:rsid w:val="00701B4D"/>
    <w:rsid w:val="0070232A"/>
    <w:rsid w:val="00704110"/>
    <w:rsid w:val="0070568F"/>
    <w:rsid w:val="007066A2"/>
    <w:rsid w:val="00706FDB"/>
    <w:rsid w:val="0070740F"/>
    <w:rsid w:val="007107BA"/>
    <w:rsid w:val="00712C48"/>
    <w:rsid w:val="00712E0D"/>
    <w:rsid w:val="007134BE"/>
    <w:rsid w:val="00714036"/>
    <w:rsid w:val="007140A8"/>
    <w:rsid w:val="00714BC6"/>
    <w:rsid w:val="0071634C"/>
    <w:rsid w:val="007170AB"/>
    <w:rsid w:val="007176FF"/>
    <w:rsid w:val="00717E2E"/>
    <w:rsid w:val="0072015A"/>
    <w:rsid w:val="007204E3"/>
    <w:rsid w:val="007216EC"/>
    <w:rsid w:val="007217A4"/>
    <w:rsid w:val="0072213A"/>
    <w:rsid w:val="00722602"/>
    <w:rsid w:val="00722B87"/>
    <w:rsid w:val="00722D82"/>
    <w:rsid w:val="00723418"/>
    <w:rsid w:val="00723858"/>
    <w:rsid w:val="007238E8"/>
    <w:rsid w:val="00723EFC"/>
    <w:rsid w:val="007255EC"/>
    <w:rsid w:val="0072596C"/>
    <w:rsid w:val="007264F5"/>
    <w:rsid w:val="00726E34"/>
    <w:rsid w:val="00726EC1"/>
    <w:rsid w:val="00726F97"/>
    <w:rsid w:val="00730619"/>
    <w:rsid w:val="007306F1"/>
    <w:rsid w:val="00731677"/>
    <w:rsid w:val="00731A01"/>
    <w:rsid w:val="0073254D"/>
    <w:rsid w:val="007325A8"/>
    <w:rsid w:val="007348FD"/>
    <w:rsid w:val="00734DF5"/>
    <w:rsid w:val="007350C6"/>
    <w:rsid w:val="007351CA"/>
    <w:rsid w:val="00737F78"/>
    <w:rsid w:val="0074060C"/>
    <w:rsid w:val="00740CF6"/>
    <w:rsid w:val="0074138E"/>
    <w:rsid w:val="00741832"/>
    <w:rsid w:val="007419A0"/>
    <w:rsid w:val="00741BE8"/>
    <w:rsid w:val="0074205C"/>
    <w:rsid w:val="0074275B"/>
    <w:rsid w:val="00742832"/>
    <w:rsid w:val="00744375"/>
    <w:rsid w:val="0074510C"/>
    <w:rsid w:val="00745E14"/>
    <w:rsid w:val="00746C64"/>
    <w:rsid w:val="00747063"/>
    <w:rsid w:val="007476E1"/>
    <w:rsid w:val="00747C94"/>
    <w:rsid w:val="00750710"/>
    <w:rsid w:val="00750B7B"/>
    <w:rsid w:val="007524AE"/>
    <w:rsid w:val="007524B2"/>
    <w:rsid w:val="00752621"/>
    <w:rsid w:val="00754E6D"/>
    <w:rsid w:val="0075580D"/>
    <w:rsid w:val="007561F2"/>
    <w:rsid w:val="00756EB3"/>
    <w:rsid w:val="00757E17"/>
    <w:rsid w:val="00760624"/>
    <w:rsid w:val="0076067B"/>
    <w:rsid w:val="007607BF"/>
    <w:rsid w:val="00760B69"/>
    <w:rsid w:val="00760CDD"/>
    <w:rsid w:val="00760ED7"/>
    <w:rsid w:val="00761201"/>
    <w:rsid w:val="00761862"/>
    <w:rsid w:val="00761BA8"/>
    <w:rsid w:val="00762062"/>
    <w:rsid w:val="00762227"/>
    <w:rsid w:val="00763F55"/>
    <w:rsid w:val="00764B52"/>
    <w:rsid w:val="00764F45"/>
    <w:rsid w:val="0076527D"/>
    <w:rsid w:val="007654C7"/>
    <w:rsid w:val="007659FF"/>
    <w:rsid w:val="00766693"/>
    <w:rsid w:val="00767073"/>
    <w:rsid w:val="007701D8"/>
    <w:rsid w:val="00770473"/>
    <w:rsid w:val="0077133A"/>
    <w:rsid w:val="00771853"/>
    <w:rsid w:val="00771C99"/>
    <w:rsid w:val="00771CBD"/>
    <w:rsid w:val="007727B4"/>
    <w:rsid w:val="00773856"/>
    <w:rsid w:val="007745FC"/>
    <w:rsid w:val="00774EBA"/>
    <w:rsid w:val="00775071"/>
    <w:rsid w:val="00776E33"/>
    <w:rsid w:val="00780BBA"/>
    <w:rsid w:val="00780FC9"/>
    <w:rsid w:val="00781189"/>
    <w:rsid w:val="007820D1"/>
    <w:rsid w:val="0078290A"/>
    <w:rsid w:val="00784CFD"/>
    <w:rsid w:val="00786461"/>
    <w:rsid w:val="00787331"/>
    <w:rsid w:val="007911B4"/>
    <w:rsid w:val="00791C6D"/>
    <w:rsid w:val="007927BA"/>
    <w:rsid w:val="0079298A"/>
    <w:rsid w:val="007930C3"/>
    <w:rsid w:val="0079409B"/>
    <w:rsid w:val="007942DB"/>
    <w:rsid w:val="00794D71"/>
    <w:rsid w:val="007950F8"/>
    <w:rsid w:val="0079664B"/>
    <w:rsid w:val="00796C3C"/>
    <w:rsid w:val="00797628"/>
    <w:rsid w:val="00797880"/>
    <w:rsid w:val="007A1ADC"/>
    <w:rsid w:val="007A2794"/>
    <w:rsid w:val="007A2ADC"/>
    <w:rsid w:val="007A405A"/>
    <w:rsid w:val="007A4699"/>
    <w:rsid w:val="007A5217"/>
    <w:rsid w:val="007A5409"/>
    <w:rsid w:val="007A5C1A"/>
    <w:rsid w:val="007A5D66"/>
    <w:rsid w:val="007A617B"/>
    <w:rsid w:val="007A651C"/>
    <w:rsid w:val="007A673D"/>
    <w:rsid w:val="007A6D94"/>
    <w:rsid w:val="007B061E"/>
    <w:rsid w:val="007B0F04"/>
    <w:rsid w:val="007B139C"/>
    <w:rsid w:val="007B16A8"/>
    <w:rsid w:val="007B23C7"/>
    <w:rsid w:val="007B2614"/>
    <w:rsid w:val="007B2BD9"/>
    <w:rsid w:val="007B3C6D"/>
    <w:rsid w:val="007B3F54"/>
    <w:rsid w:val="007B421C"/>
    <w:rsid w:val="007B4280"/>
    <w:rsid w:val="007B5A56"/>
    <w:rsid w:val="007B6A06"/>
    <w:rsid w:val="007B6C1A"/>
    <w:rsid w:val="007B7160"/>
    <w:rsid w:val="007B7350"/>
    <w:rsid w:val="007C0864"/>
    <w:rsid w:val="007C39FF"/>
    <w:rsid w:val="007C4809"/>
    <w:rsid w:val="007C5327"/>
    <w:rsid w:val="007C5F40"/>
    <w:rsid w:val="007C67AB"/>
    <w:rsid w:val="007C6AB3"/>
    <w:rsid w:val="007C740A"/>
    <w:rsid w:val="007C75BD"/>
    <w:rsid w:val="007C7F45"/>
    <w:rsid w:val="007C7FCA"/>
    <w:rsid w:val="007D0539"/>
    <w:rsid w:val="007D0BB3"/>
    <w:rsid w:val="007D16EC"/>
    <w:rsid w:val="007D255C"/>
    <w:rsid w:val="007D28C7"/>
    <w:rsid w:val="007D2CE3"/>
    <w:rsid w:val="007D3CC9"/>
    <w:rsid w:val="007D4A00"/>
    <w:rsid w:val="007D51E3"/>
    <w:rsid w:val="007E002E"/>
    <w:rsid w:val="007E07BC"/>
    <w:rsid w:val="007E12D6"/>
    <w:rsid w:val="007E235B"/>
    <w:rsid w:val="007E2CA8"/>
    <w:rsid w:val="007E3A24"/>
    <w:rsid w:val="007E4A96"/>
    <w:rsid w:val="007E4C02"/>
    <w:rsid w:val="007E6821"/>
    <w:rsid w:val="007E6848"/>
    <w:rsid w:val="007E6E29"/>
    <w:rsid w:val="007E77E3"/>
    <w:rsid w:val="007E78DA"/>
    <w:rsid w:val="007F0800"/>
    <w:rsid w:val="007F127C"/>
    <w:rsid w:val="007F3AB1"/>
    <w:rsid w:val="007F59B3"/>
    <w:rsid w:val="007F6518"/>
    <w:rsid w:val="007F7269"/>
    <w:rsid w:val="007F7858"/>
    <w:rsid w:val="00800063"/>
    <w:rsid w:val="008006FB"/>
    <w:rsid w:val="008028FA"/>
    <w:rsid w:val="0080323F"/>
    <w:rsid w:val="00803435"/>
    <w:rsid w:val="008060C7"/>
    <w:rsid w:val="00806308"/>
    <w:rsid w:val="00807091"/>
    <w:rsid w:val="00807753"/>
    <w:rsid w:val="00807A4C"/>
    <w:rsid w:val="00807BE2"/>
    <w:rsid w:val="00807F70"/>
    <w:rsid w:val="00810FC7"/>
    <w:rsid w:val="00811166"/>
    <w:rsid w:val="008112AB"/>
    <w:rsid w:val="00811854"/>
    <w:rsid w:val="00812787"/>
    <w:rsid w:val="00812FC7"/>
    <w:rsid w:val="008133DB"/>
    <w:rsid w:val="00813D9C"/>
    <w:rsid w:val="00814008"/>
    <w:rsid w:val="00815746"/>
    <w:rsid w:val="0081744E"/>
    <w:rsid w:val="00817E4E"/>
    <w:rsid w:val="008205C2"/>
    <w:rsid w:val="00820DFB"/>
    <w:rsid w:val="008211DA"/>
    <w:rsid w:val="00821AAA"/>
    <w:rsid w:val="0082257F"/>
    <w:rsid w:val="0082431E"/>
    <w:rsid w:val="00824789"/>
    <w:rsid w:val="0082500E"/>
    <w:rsid w:val="0082683C"/>
    <w:rsid w:val="0082761B"/>
    <w:rsid w:val="00830598"/>
    <w:rsid w:val="00830F92"/>
    <w:rsid w:val="00831A13"/>
    <w:rsid w:val="00831A28"/>
    <w:rsid w:val="00831CB5"/>
    <w:rsid w:val="008320FB"/>
    <w:rsid w:val="008322BE"/>
    <w:rsid w:val="008323F5"/>
    <w:rsid w:val="00832992"/>
    <w:rsid w:val="00832FB8"/>
    <w:rsid w:val="008333BC"/>
    <w:rsid w:val="0083391D"/>
    <w:rsid w:val="00834481"/>
    <w:rsid w:val="008348E1"/>
    <w:rsid w:val="0083562B"/>
    <w:rsid w:val="008362BF"/>
    <w:rsid w:val="0083635E"/>
    <w:rsid w:val="008367F1"/>
    <w:rsid w:val="00837C98"/>
    <w:rsid w:val="00837DB6"/>
    <w:rsid w:val="00841F28"/>
    <w:rsid w:val="008454F3"/>
    <w:rsid w:val="00846040"/>
    <w:rsid w:val="008464C0"/>
    <w:rsid w:val="00846B42"/>
    <w:rsid w:val="00847AD3"/>
    <w:rsid w:val="00847C3C"/>
    <w:rsid w:val="00850397"/>
    <w:rsid w:val="0085085C"/>
    <w:rsid w:val="00852449"/>
    <w:rsid w:val="00852AF6"/>
    <w:rsid w:val="00852EF6"/>
    <w:rsid w:val="0085345B"/>
    <w:rsid w:val="0085423B"/>
    <w:rsid w:val="00854C6B"/>
    <w:rsid w:val="00854E5D"/>
    <w:rsid w:val="008555DA"/>
    <w:rsid w:val="00855838"/>
    <w:rsid w:val="008577A3"/>
    <w:rsid w:val="0085792A"/>
    <w:rsid w:val="0086032E"/>
    <w:rsid w:val="008603A4"/>
    <w:rsid w:val="0086047B"/>
    <w:rsid w:val="00860950"/>
    <w:rsid w:val="00860C00"/>
    <w:rsid w:val="00860DFF"/>
    <w:rsid w:val="00861A81"/>
    <w:rsid w:val="008620B0"/>
    <w:rsid w:val="00862354"/>
    <w:rsid w:val="00862E70"/>
    <w:rsid w:val="00863988"/>
    <w:rsid w:val="00863A6E"/>
    <w:rsid w:val="00863FFA"/>
    <w:rsid w:val="008647AE"/>
    <w:rsid w:val="00864AD1"/>
    <w:rsid w:val="008660D7"/>
    <w:rsid w:val="00866AF6"/>
    <w:rsid w:val="00867F03"/>
    <w:rsid w:val="00870987"/>
    <w:rsid w:val="008712A2"/>
    <w:rsid w:val="00871526"/>
    <w:rsid w:val="008727F8"/>
    <w:rsid w:val="00872E6F"/>
    <w:rsid w:val="0087303A"/>
    <w:rsid w:val="00874FC1"/>
    <w:rsid w:val="0087592A"/>
    <w:rsid w:val="0087712A"/>
    <w:rsid w:val="00877F45"/>
    <w:rsid w:val="0088010C"/>
    <w:rsid w:val="00880283"/>
    <w:rsid w:val="00880497"/>
    <w:rsid w:val="008808DF"/>
    <w:rsid w:val="00881998"/>
    <w:rsid w:val="0088335F"/>
    <w:rsid w:val="008838B9"/>
    <w:rsid w:val="00883B2C"/>
    <w:rsid w:val="00884216"/>
    <w:rsid w:val="00884D23"/>
    <w:rsid w:val="008850B5"/>
    <w:rsid w:val="00885396"/>
    <w:rsid w:val="00885EF9"/>
    <w:rsid w:val="0088635A"/>
    <w:rsid w:val="00886786"/>
    <w:rsid w:val="00886A78"/>
    <w:rsid w:val="008874B0"/>
    <w:rsid w:val="00893F44"/>
    <w:rsid w:val="00894A51"/>
    <w:rsid w:val="0089702C"/>
    <w:rsid w:val="00897BA7"/>
    <w:rsid w:val="008A02C2"/>
    <w:rsid w:val="008A052F"/>
    <w:rsid w:val="008A1987"/>
    <w:rsid w:val="008A2F6D"/>
    <w:rsid w:val="008A34B5"/>
    <w:rsid w:val="008A441B"/>
    <w:rsid w:val="008A5464"/>
    <w:rsid w:val="008A60A8"/>
    <w:rsid w:val="008A65C9"/>
    <w:rsid w:val="008A688E"/>
    <w:rsid w:val="008A6C88"/>
    <w:rsid w:val="008A6FAC"/>
    <w:rsid w:val="008A7AA8"/>
    <w:rsid w:val="008B20CC"/>
    <w:rsid w:val="008B3A55"/>
    <w:rsid w:val="008B3D97"/>
    <w:rsid w:val="008B4C3C"/>
    <w:rsid w:val="008B4DBA"/>
    <w:rsid w:val="008B5305"/>
    <w:rsid w:val="008B55F6"/>
    <w:rsid w:val="008B6388"/>
    <w:rsid w:val="008B7BC9"/>
    <w:rsid w:val="008B7DB6"/>
    <w:rsid w:val="008C0403"/>
    <w:rsid w:val="008C0A71"/>
    <w:rsid w:val="008C173C"/>
    <w:rsid w:val="008C3DBF"/>
    <w:rsid w:val="008C4890"/>
    <w:rsid w:val="008C5B6C"/>
    <w:rsid w:val="008C61FE"/>
    <w:rsid w:val="008C755A"/>
    <w:rsid w:val="008C76FD"/>
    <w:rsid w:val="008C7C56"/>
    <w:rsid w:val="008D26EA"/>
    <w:rsid w:val="008D3001"/>
    <w:rsid w:val="008D33E8"/>
    <w:rsid w:val="008D3D3D"/>
    <w:rsid w:val="008D3F90"/>
    <w:rsid w:val="008D4985"/>
    <w:rsid w:val="008D4CFF"/>
    <w:rsid w:val="008D5123"/>
    <w:rsid w:val="008D51ED"/>
    <w:rsid w:val="008D53DD"/>
    <w:rsid w:val="008D614B"/>
    <w:rsid w:val="008D6612"/>
    <w:rsid w:val="008D6735"/>
    <w:rsid w:val="008D6835"/>
    <w:rsid w:val="008E006F"/>
    <w:rsid w:val="008E11AB"/>
    <w:rsid w:val="008E20DF"/>
    <w:rsid w:val="008E28D8"/>
    <w:rsid w:val="008E3AB5"/>
    <w:rsid w:val="008E52AC"/>
    <w:rsid w:val="008E5AB1"/>
    <w:rsid w:val="008E6218"/>
    <w:rsid w:val="008E7668"/>
    <w:rsid w:val="008F0FCD"/>
    <w:rsid w:val="008F17E0"/>
    <w:rsid w:val="008F1E37"/>
    <w:rsid w:val="008F202B"/>
    <w:rsid w:val="008F3F2C"/>
    <w:rsid w:val="008F572A"/>
    <w:rsid w:val="0090030D"/>
    <w:rsid w:val="00900550"/>
    <w:rsid w:val="0090133B"/>
    <w:rsid w:val="00901F80"/>
    <w:rsid w:val="0090315F"/>
    <w:rsid w:val="00903700"/>
    <w:rsid w:val="009049C7"/>
    <w:rsid w:val="00904E97"/>
    <w:rsid w:val="00905243"/>
    <w:rsid w:val="009060AA"/>
    <w:rsid w:val="0090635A"/>
    <w:rsid w:val="009068FE"/>
    <w:rsid w:val="009072A1"/>
    <w:rsid w:val="00907724"/>
    <w:rsid w:val="00907A0A"/>
    <w:rsid w:val="00911997"/>
    <w:rsid w:val="00912B05"/>
    <w:rsid w:val="00912ECB"/>
    <w:rsid w:val="0091340C"/>
    <w:rsid w:val="0091406C"/>
    <w:rsid w:val="00914A45"/>
    <w:rsid w:val="00914FCB"/>
    <w:rsid w:val="009159FC"/>
    <w:rsid w:val="009168C9"/>
    <w:rsid w:val="00916C3D"/>
    <w:rsid w:val="009176A3"/>
    <w:rsid w:val="00922818"/>
    <w:rsid w:val="00923C35"/>
    <w:rsid w:val="0092421C"/>
    <w:rsid w:val="009245AB"/>
    <w:rsid w:val="00925785"/>
    <w:rsid w:val="00926369"/>
    <w:rsid w:val="00927040"/>
    <w:rsid w:val="009274E4"/>
    <w:rsid w:val="00927DEA"/>
    <w:rsid w:val="00927FC1"/>
    <w:rsid w:val="00932891"/>
    <w:rsid w:val="00933082"/>
    <w:rsid w:val="009330EB"/>
    <w:rsid w:val="00935553"/>
    <w:rsid w:val="00935CEB"/>
    <w:rsid w:val="0093684A"/>
    <w:rsid w:val="009408E3"/>
    <w:rsid w:val="00940EA8"/>
    <w:rsid w:val="00943E8D"/>
    <w:rsid w:val="00944E96"/>
    <w:rsid w:val="00945CBD"/>
    <w:rsid w:val="009467BA"/>
    <w:rsid w:val="0094683E"/>
    <w:rsid w:val="009514EF"/>
    <w:rsid w:val="00952883"/>
    <w:rsid w:val="009534B6"/>
    <w:rsid w:val="009543AD"/>
    <w:rsid w:val="0095455E"/>
    <w:rsid w:val="00954711"/>
    <w:rsid w:val="00954B33"/>
    <w:rsid w:val="0095541B"/>
    <w:rsid w:val="00956856"/>
    <w:rsid w:val="00957551"/>
    <w:rsid w:val="00957587"/>
    <w:rsid w:val="00957D63"/>
    <w:rsid w:val="009600DD"/>
    <w:rsid w:val="00961048"/>
    <w:rsid w:val="00961736"/>
    <w:rsid w:val="00962534"/>
    <w:rsid w:val="00963A13"/>
    <w:rsid w:val="00963A54"/>
    <w:rsid w:val="00965B55"/>
    <w:rsid w:val="00966474"/>
    <w:rsid w:val="009668CF"/>
    <w:rsid w:val="00967984"/>
    <w:rsid w:val="00967D17"/>
    <w:rsid w:val="0097024E"/>
    <w:rsid w:val="00971297"/>
    <w:rsid w:val="00971479"/>
    <w:rsid w:val="00972C89"/>
    <w:rsid w:val="00973451"/>
    <w:rsid w:val="00974054"/>
    <w:rsid w:val="009750E5"/>
    <w:rsid w:val="0097578C"/>
    <w:rsid w:val="00976CEE"/>
    <w:rsid w:val="00977C9C"/>
    <w:rsid w:val="0098155D"/>
    <w:rsid w:val="009816A1"/>
    <w:rsid w:val="00981BFB"/>
    <w:rsid w:val="009825A9"/>
    <w:rsid w:val="00982ED3"/>
    <w:rsid w:val="00982F48"/>
    <w:rsid w:val="00983C8B"/>
    <w:rsid w:val="00983FBF"/>
    <w:rsid w:val="00985250"/>
    <w:rsid w:val="00986BD0"/>
    <w:rsid w:val="009876AA"/>
    <w:rsid w:val="009876F4"/>
    <w:rsid w:val="00987734"/>
    <w:rsid w:val="00990461"/>
    <w:rsid w:val="0099178C"/>
    <w:rsid w:val="00992158"/>
    <w:rsid w:val="00992B4B"/>
    <w:rsid w:val="00992EDA"/>
    <w:rsid w:val="00993B84"/>
    <w:rsid w:val="009941A1"/>
    <w:rsid w:val="0099422A"/>
    <w:rsid w:val="00994764"/>
    <w:rsid w:val="009947EA"/>
    <w:rsid w:val="009956D7"/>
    <w:rsid w:val="0099591F"/>
    <w:rsid w:val="00996EA2"/>
    <w:rsid w:val="00997ADB"/>
    <w:rsid w:val="00997C22"/>
    <w:rsid w:val="009A0F95"/>
    <w:rsid w:val="009A23D8"/>
    <w:rsid w:val="009A2882"/>
    <w:rsid w:val="009A387C"/>
    <w:rsid w:val="009A38B7"/>
    <w:rsid w:val="009A454A"/>
    <w:rsid w:val="009A4B53"/>
    <w:rsid w:val="009A519C"/>
    <w:rsid w:val="009A6CE2"/>
    <w:rsid w:val="009A724D"/>
    <w:rsid w:val="009A73EA"/>
    <w:rsid w:val="009B1B86"/>
    <w:rsid w:val="009B2CA8"/>
    <w:rsid w:val="009B34BE"/>
    <w:rsid w:val="009B39C0"/>
    <w:rsid w:val="009B42DA"/>
    <w:rsid w:val="009B470B"/>
    <w:rsid w:val="009B5A3A"/>
    <w:rsid w:val="009B5FBD"/>
    <w:rsid w:val="009B6366"/>
    <w:rsid w:val="009B7274"/>
    <w:rsid w:val="009B7987"/>
    <w:rsid w:val="009C0E9C"/>
    <w:rsid w:val="009C1698"/>
    <w:rsid w:val="009C2175"/>
    <w:rsid w:val="009C2393"/>
    <w:rsid w:val="009C3D12"/>
    <w:rsid w:val="009C3D60"/>
    <w:rsid w:val="009C461F"/>
    <w:rsid w:val="009C6102"/>
    <w:rsid w:val="009C62D7"/>
    <w:rsid w:val="009C630F"/>
    <w:rsid w:val="009C6C42"/>
    <w:rsid w:val="009C6E8A"/>
    <w:rsid w:val="009C7B83"/>
    <w:rsid w:val="009C7F0C"/>
    <w:rsid w:val="009D017B"/>
    <w:rsid w:val="009D0501"/>
    <w:rsid w:val="009D12C9"/>
    <w:rsid w:val="009D1618"/>
    <w:rsid w:val="009D1733"/>
    <w:rsid w:val="009D4266"/>
    <w:rsid w:val="009D5697"/>
    <w:rsid w:val="009D5C8A"/>
    <w:rsid w:val="009D6AF2"/>
    <w:rsid w:val="009D71D1"/>
    <w:rsid w:val="009D7C29"/>
    <w:rsid w:val="009E005C"/>
    <w:rsid w:val="009E06CE"/>
    <w:rsid w:val="009E1F8D"/>
    <w:rsid w:val="009E3BB2"/>
    <w:rsid w:val="009E48A9"/>
    <w:rsid w:val="009E5501"/>
    <w:rsid w:val="009E59C4"/>
    <w:rsid w:val="009E61B8"/>
    <w:rsid w:val="009E6DFC"/>
    <w:rsid w:val="009E6E64"/>
    <w:rsid w:val="009E710C"/>
    <w:rsid w:val="009F0C29"/>
    <w:rsid w:val="009F12E1"/>
    <w:rsid w:val="009F1AB5"/>
    <w:rsid w:val="009F2D41"/>
    <w:rsid w:val="009F44E5"/>
    <w:rsid w:val="009F4987"/>
    <w:rsid w:val="009F6C52"/>
    <w:rsid w:val="00A002C6"/>
    <w:rsid w:val="00A00316"/>
    <w:rsid w:val="00A00579"/>
    <w:rsid w:val="00A00C24"/>
    <w:rsid w:val="00A01637"/>
    <w:rsid w:val="00A01725"/>
    <w:rsid w:val="00A01CB8"/>
    <w:rsid w:val="00A0204A"/>
    <w:rsid w:val="00A0357D"/>
    <w:rsid w:val="00A038FA"/>
    <w:rsid w:val="00A056E2"/>
    <w:rsid w:val="00A05709"/>
    <w:rsid w:val="00A0597F"/>
    <w:rsid w:val="00A060F6"/>
    <w:rsid w:val="00A07C0E"/>
    <w:rsid w:val="00A07CB7"/>
    <w:rsid w:val="00A07CF1"/>
    <w:rsid w:val="00A07D34"/>
    <w:rsid w:val="00A10350"/>
    <w:rsid w:val="00A11527"/>
    <w:rsid w:val="00A119BC"/>
    <w:rsid w:val="00A11FBA"/>
    <w:rsid w:val="00A12931"/>
    <w:rsid w:val="00A134C2"/>
    <w:rsid w:val="00A13820"/>
    <w:rsid w:val="00A143C5"/>
    <w:rsid w:val="00A14DAB"/>
    <w:rsid w:val="00A155FF"/>
    <w:rsid w:val="00A156AE"/>
    <w:rsid w:val="00A162BD"/>
    <w:rsid w:val="00A16641"/>
    <w:rsid w:val="00A16694"/>
    <w:rsid w:val="00A2120E"/>
    <w:rsid w:val="00A21557"/>
    <w:rsid w:val="00A21754"/>
    <w:rsid w:val="00A21DB2"/>
    <w:rsid w:val="00A227D8"/>
    <w:rsid w:val="00A22844"/>
    <w:rsid w:val="00A230D4"/>
    <w:rsid w:val="00A250C5"/>
    <w:rsid w:val="00A25531"/>
    <w:rsid w:val="00A25EF9"/>
    <w:rsid w:val="00A27727"/>
    <w:rsid w:val="00A31882"/>
    <w:rsid w:val="00A3560E"/>
    <w:rsid w:val="00A35DFC"/>
    <w:rsid w:val="00A36363"/>
    <w:rsid w:val="00A36EF6"/>
    <w:rsid w:val="00A36F87"/>
    <w:rsid w:val="00A404A8"/>
    <w:rsid w:val="00A406FE"/>
    <w:rsid w:val="00A40FBA"/>
    <w:rsid w:val="00A4118D"/>
    <w:rsid w:val="00A4265E"/>
    <w:rsid w:val="00A43526"/>
    <w:rsid w:val="00A448F4"/>
    <w:rsid w:val="00A44B6F"/>
    <w:rsid w:val="00A4563D"/>
    <w:rsid w:val="00A4796E"/>
    <w:rsid w:val="00A47D5D"/>
    <w:rsid w:val="00A50535"/>
    <w:rsid w:val="00A50D83"/>
    <w:rsid w:val="00A52B7A"/>
    <w:rsid w:val="00A551B1"/>
    <w:rsid w:val="00A55E5D"/>
    <w:rsid w:val="00A55F41"/>
    <w:rsid w:val="00A56678"/>
    <w:rsid w:val="00A60201"/>
    <w:rsid w:val="00A62236"/>
    <w:rsid w:val="00A623AB"/>
    <w:rsid w:val="00A62D78"/>
    <w:rsid w:val="00A63C43"/>
    <w:rsid w:val="00A65B74"/>
    <w:rsid w:val="00A669F8"/>
    <w:rsid w:val="00A672D2"/>
    <w:rsid w:val="00A679B8"/>
    <w:rsid w:val="00A67BED"/>
    <w:rsid w:val="00A70558"/>
    <w:rsid w:val="00A710E2"/>
    <w:rsid w:val="00A71294"/>
    <w:rsid w:val="00A722F0"/>
    <w:rsid w:val="00A72B7E"/>
    <w:rsid w:val="00A7326D"/>
    <w:rsid w:val="00A74297"/>
    <w:rsid w:val="00A74395"/>
    <w:rsid w:val="00A74479"/>
    <w:rsid w:val="00A74B75"/>
    <w:rsid w:val="00A74F9E"/>
    <w:rsid w:val="00A754FB"/>
    <w:rsid w:val="00A75D97"/>
    <w:rsid w:val="00A7618E"/>
    <w:rsid w:val="00A76763"/>
    <w:rsid w:val="00A77488"/>
    <w:rsid w:val="00A77D85"/>
    <w:rsid w:val="00A77DF0"/>
    <w:rsid w:val="00A82A70"/>
    <w:rsid w:val="00A833C9"/>
    <w:rsid w:val="00A834DA"/>
    <w:rsid w:val="00A83C2B"/>
    <w:rsid w:val="00A842FF"/>
    <w:rsid w:val="00A84504"/>
    <w:rsid w:val="00A8469A"/>
    <w:rsid w:val="00A84964"/>
    <w:rsid w:val="00A85B48"/>
    <w:rsid w:val="00A85D10"/>
    <w:rsid w:val="00A87633"/>
    <w:rsid w:val="00A905D7"/>
    <w:rsid w:val="00A90CB0"/>
    <w:rsid w:val="00A9104F"/>
    <w:rsid w:val="00A918BC"/>
    <w:rsid w:val="00A924C8"/>
    <w:rsid w:val="00A92EEB"/>
    <w:rsid w:val="00A93498"/>
    <w:rsid w:val="00A9486B"/>
    <w:rsid w:val="00A9529E"/>
    <w:rsid w:val="00A957B8"/>
    <w:rsid w:val="00A95A03"/>
    <w:rsid w:val="00A95A68"/>
    <w:rsid w:val="00A95EC0"/>
    <w:rsid w:val="00A9676E"/>
    <w:rsid w:val="00A9763A"/>
    <w:rsid w:val="00A97963"/>
    <w:rsid w:val="00A97F45"/>
    <w:rsid w:val="00AA0B0A"/>
    <w:rsid w:val="00AA0B7B"/>
    <w:rsid w:val="00AA0EF4"/>
    <w:rsid w:val="00AA104F"/>
    <w:rsid w:val="00AA1D8D"/>
    <w:rsid w:val="00AA1F95"/>
    <w:rsid w:val="00AA2140"/>
    <w:rsid w:val="00AA22D5"/>
    <w:rsid w:val="00AA52B5"/>
    <w:rsid w:val="00AA572B"/>
    <w:rsid w:val="00AA5DE0"/>
    <w:rsid w:val="00AA6254"/>
    <w:rsid w:val="00AA6F3A"/>
    <w:rsid w:val="00AA7256"/>
    <w:rsid w:val="00AA73D6"/>
    <w:rsid w:val="00AA748B"/>
    <w:rsid w:val="00AADF2F"/>
    <w:rsid w:val="00AB03AE"/>
    <w:rsid w:val="00AB14D6"/>
    <w:rsid w:val="00AB4880"/>
    <w:rsid w:val="00AB49DC"/>
    <w:rsid w:val="00AB4A14"/>
    <w:rsid w:val="00AB558D"/>
    <w:rsid w:val="00AB55FB"/>
    <w:rsid w:val="00AB70D3"/>
    <w:rsid w:val="00AB79AC"/>
    <w:rsid w:val="00AC17E6"/>
    <w:rsid w:val="00AC187B"/>
    <w:rsid w:val="00AC1DF1"/>
    <w:rsid w:val="00AC26E4"/>
    <w:rsid w:val="00AC2729"/>
    <w:rsid w:val="00AC340B"/>
    <w:rsid w:val="00AC3E63"/>
    <w:rsid w:val="00AC3FFB"/>
    <w:rsid w:val="00AC424D"/>
    <w:rsid w:val="00AC480C"/>
    <w:rsid w:val="00AC4A63"/>
    <w:rsid w:val="00AC571B"/>
    <w:rsid w:val="00AC7640"/>
    <w:rsid w:val="00AD0477"/>
    <w:rsid w:val="00AD0793"/>
    <w:rsid w:val="00AD2283"/>
    <w:rsid w:val="00AD28D0"/>
    <w:rsid w:val="00AD2B1E"/>
    <w:rsid w:val="00AD2FDE"/>
    <w:rsid w:val="00AD36F0"/>
    <w:rsid w:val="00AD371E"/>
    <w:rsid w:val="00AD47D5"/>
    <w:rsid w:val="00AD483D"/>
    <w:rsid w:val="00AD51DB"/>
    <w:rsid w:val="00AD6BF4"/>
    <w:rsid w:val="00AD730D"/>
    <w:rsid w:val="00AD7DD6"/>
    <w:rsid w:val="00AE00F9"/>
    <w:rsid w:val="00AE0250"/>
    <w:rsid w:val="00AE288B"/>
    <w:rsid w:val="00AE3481"/>
    <w:rsid w:val="00AE5458"/>
    <w:rsid w:val="00AE5C9F"/>
    <w:rsid w:val="00AE5D64"/>
    <w:rsid w:val="00AE6980"/>
    <w:rsid w:val="00AE6E87"/>
    <w:rsid w:val="00AE6F0F"/>
    <w:rsid w:val="00AE7050"/>
    <w:rsid w:val="00AE7765"/>
    <w:rsid w:val="00AE7FBA"/>
    <w:rsid w:val="00AF000A"/>
    <w:rsid w:val="00AF0095"/>
    <w:rsid w:val="00AF067C"/>
    <w:rsid w:val="00AF0874"/>
    <w:rsid w:val="00AF0A77"/>
    <w:rsid w:val="00AF10D8"/>
    <w:rsid w:val="00AF1598"/>
    <w:rsid w:val="00AF2B97"/>
    <w:rsid w:val="00AF4FDC"/>
    <w:rsid w:val="00AF6103"/>
    <w:rsid w:val="00AF612F"/>
    <w:rsid w:val="00AF6EEB"/>
    <w:rsid w:val="00AF797E"/>
    <w:rsid w:val="00AF7A01"/>
    <w:rsid w:val="00AF7FBA"/>
    <w:rsid w:val="00B004F1"/>
    <w:rsid w:val="00B025AD"/>
    <w:rsid w:val="00B02631"/>
    <w:rsid w:val="00B02C35"/>
    <w:rsid w:val="00B036CD"/>
    <w:rsid w:val="00B0408B"/>
    <w:rsid w:val="00B04942"/>
    <w:rsid w:val="00B04F1B"/>
    <w:rsid w:val="00B04F94"/>
    <w:rsid w:val="00B0569B"/>
    <w:rsid w:val="00B05BAB"/>
    <w:rsid w:val="00B0616F"/>
    <w:rsid w:val="00B073E0"/>
    <w:rsid w:val="00B077D7"/>
    <w:rsid w:val="00B10FC8"/>
    <w:rsid w:val="00B115DE"/>
    <w:rsid w:val="00B117EA"/>
    <w:rsid w:val="00B12036"/>
    <w:rsid w:val="00B121C7"/>
    <w:rsid w:val="00B12A34"/>
    <w:rsid w:val="00B13AC6"/>
    <w:rsid w:val="00B153A3"/>
    <w:rsid w:val="00B165C0"/>
    <w:rsid w:val="00B17795"/>
    <w:rsid w:val="00B209D9"/>
    <w:rsid w:val="00B21679"/>
    <w:rsid w:val="00B21A20"/>
    <w:rsid w:val="00B21C09"/>
    <w:rsid w:val="00B22ADA"/>
    <w:rsid w:val="00B237D0"/>
    <w:rsid w:val="00B2427D"/>
    <w:rsid w:val="00B24351"/>
    <w:rsid w:val="00B25CBA"/>
    <w:rsid w:val="00B25DD8"/>
    <w:rsid w:val="00B2644F"/>
    <w:rsid w:val="00B26A3A"/>
    <w:rsid w:val="00B26D5D"/>
    <w:rsid w:val="00B26D95"/>
    <w:rsid w:val="00B30249"/>
    <w:rsid w:val="00B30EE5"/>
    <w:rsid w:val="00B3109E"/>
    <w:rsid w:val="00B3136C"/>
    <w:rsid w:val="00B31AF3"/>
    <w:rsid w:val="00B332C8"/>
    <w:rsid w:val="00B338B1"/>
    <w:rsid w:val="00B34371"/>
    <w:rsid w:val="00B34829"/>
    <w:rsid w:val="00B3645A"/>
    <w:rsid w:val="00B36572"/>
    <w:rsid w:val="00B36C6E"/>
    <w:rsid w:val="00B37033"/>
    <w:rsid w:val="00B3789D"/>
    <w:rsid w:val="00B37EE9"/>
    <w:rsid w:val="00B40713"/>
    <w:rsid w:val="00B41639"/>
    <w:rsid w:val="00B41D6C"/>
    <w:rsid w:val="00B41E37"/>
    <w:rsid w:val="00B42FCC"/>
    <w:rsid w:val="00B43C9C"/>
    <w:rsid w:val="00B4453A"/>
    <w:rsid w:val="00B4680A"/>
    <w:rsid w:val="00B469F3"/>
    <w:rsid w:val="00B46BFC"/>
    <w:rsid w:val="00B47730"/>
    <w:rsid w:val="00B47992"/>
    <w:rsid w:val="00B47D9E"/>
    <w:rsid w:val="00B5034C"/>
    <w:rsid w:val="00B5291D"/>
    <w:rsid w:val="00B5308B"/>
    <w:rsid w:val="00B53360"/>
    <w:rsid w:val="00B538DE"/>
    <w:rsid w:val="00B53AB1"/>
    <w:rsid w:val="00B548E4"/>
    <w:rsid w:val="00B54B3F"/>
    <w:rsid w:val="00B555A0"/>
    <w:rsid w:val="00B57350"/>
    <w:rsid w:val="00B57D3F"/>
    <w:rsid w:val="00B600F6"/>
    <w:rsid w:val="00B61EC2"/>
    <w:rsid w:val="00B61ECF"/>
    <w:rsid w:val="00B620D1"/>
    <w:rsid w:val="00B62563"/>
    <w:rsid w:val="00B62C44"/>
    <w:rsid w:val="00B62D39"/>
    <w:rsid w:val="00B641A2"/>
    <w:rsid w:val="00B64DB4"/>
    <w:rsid w:val="00B65005"/>
    <w:rsid w:val="00B65242"/>
    <w:rsid w:val="00B65FFA"/>
    <w:rsid w:val="00B664B9"/>
    <w:rsid w:val="00B70744"/>
    <w:rsid w:val="00B7144C"/>
    <w:rsid w:val="00B71658"/>
    <w:rsid w:val="00B716CA"/>
    <w:rsid w:val="00B71AE0"/>
    <w:rsid w:val="00B72D87"/>
    <w:rsid w:val="00B73078"/>
    <w:rsid w:val="00B736B8"/>
    <w:rsid w:val="00B73BA2"/>
    <w:rsid w:val="00B74994"/>
    <w:rsid w:val="00B7500B"/>
    <w:rsid w:val="00B759D2"/>
    <w:rsid w:val="00B806CB"/>
    <w:rsid w:val="00B80EF5"/>
    <w:rsid w:val="00B81E45"/>
    <w:rsid w:val="00B820C2"/>
    <w:rsid w:val="00B824C3"/>
    <w:rsid w:val="00B8297E"/>
    <w:rsid w:val="00B8320D"/>
    <w:rsid w:val="00B83738"/>
    <w:rsid w:val="00B83CA8"/>
    <w:rsid w:val="00B84046"/>
    <w:rsid w:val="00B85041"/>
    <w:rsid w:val="00B85C04"/>
    <w:rsid w:val="00B86306"/>
    <w:rsid w:val="00B86818"/>
    <w:rsid w:val="00B8694B"/>
    <w:rsid w:val="00B86A04"/>
    <w:rsid w:val="00B876F6"/>
    <w:rsid w:val="00B91E77"/>
    <w:rsid w:val="00B9205D"/>
    <w:rsid w:val="00B9244C"/>
    <w:rsid w:val="00B92C5B"/>
    <w:rsid w:val="00B931D2"/>
    <w:rsid w:val="00B9339F"/>
    <w:rsid w:val="00B941DB"/>
    <w:rsid w:val="00B942A5"/>
    <w:rsid w:val="00B94504"/>
    <w:rsid w:val="00B96A34"/>
    <w:rsid w:val="00B96B8E"/>
    <w:rsid w:val="00B96CCB"/>
    <w:rsid w:val="00B9726F"/>
    <w:rsid w:val="00B972C2"/>
    <w:rsid w:val="00B97D40"/>
    <w:rsid w:val="00BA0963"/>
    <w:rsid w:val="00BA0DEA"/>
    <w:rsid w:val="00BA0E0C"/>
    <w:rsid w:val="00BA11E3"/>
    <w:rsid w:val="00BA15D7"/>
    <w:rsid w:val="00BA20D9"/>
    <w:rsid w:val="00BA2800"/>
    <w:rsid w:val="00BA3CA9"/>
    <w:rsid w:val="00BA4D2F"/>
    <w:rsid w:val="00BA4DC3"/>
    <w:rsid w:val="00BA5129"/>
    <w:rsid w:val="00BA5160"/>
    <w:rsid w:val="00BA54B9"/>
    <w:rsid w:val="00BA5B64"/>
    <w:rsid w:val="00BA70A8"/>
    <w:rsid w:val="00BA7CF2"/>
    <w:rsid w:val="00BB08F7"/>
    <w:rsid w:val="00BB2553"/>
    <w:rsid w:val="00BB2C01"/>
    <w:rsid w:val="00BB3C0D"/>
    <w:rsid w:val="00BB5205"/>
    <w:rsid w:val="00BB5642"/>
    <w:rsid w:val="00BB6F08"/>
    <w:rsid w:val="00BC0B5F"/>
    <w:rsid w:val="00BC30AD"/>
    <w:rsid w:val="00BC3476"/>
    <w:rsid w:val="00BC35C8"/>
    <w:rsid w:val="00BC37DA"/>
    <w:rsid w:val="00BC3D7C"/>
    <w:rsid w:val="00BC4208"/>
    <w:rsid w:val="00BC4467"/>
    <w:rsid w:val="00BC4906"/>
    <w:rsid w:val="00BC4C1D"/>
    <w:rsid w:val="00BC52C3"/>
    <w:rsid w:val="00BC6131"/>
    <w:rsid w:val="00BC6668"/>
    <w:rsid w:val="00BC6C6E"/>
    <w:rsid w:val="00BC74E6"/>
    <w:rsid w:val="00BD0988"/>
    <w:rsid w:val="00BD11A6"/>
    <w:rsid w:val="00BD13BA"/>
    <w:rsid w:val="00BD1436"/>
    <w:rsid w:val="00BD1522"/>
    <w:rsid w:val="00BD1C3D"/>
    <w:rsid w:val="00BD223B"/>
    <w:rsid w:val="00BD2A3D"/>
    <w:rsid w:val="00BD2A71"/>
    <w:rsid w:val="00BD33E0"/>
    <w:rsid w:val="00BD3D21"/>
    <w:rsid w:val="00BD3EB5"/>
    <w:rsid w:val="00BD4220"/>
    <w:rsid w:val="00BD5385"/>
    <w:rsid w:val="00BD664A"/>
    <w:rsid w:val="00BD66CF"/>
    <w:rsid w:val="00BE057B"/>
    <w:rsid w:val="00BE283D"/>
    <w:rsid w:val="00BE2B96"/>
    <w:rsid w:val="00BE316E"/>
    <w:rsid w:val="00BE3191"/>
    <w:rsid w:val="00BE3BC0"/>
    <w:rsid w:val="00BE468D"/>
    <w:rsid w:val="00BE5470"/>
    <w:rsid w:val="00BF012F"/>
    <w:rsid w:val="00BF1C4F"/>
    <w:rsid w:val="00BF3805"/>
    <w:rsid w:val="00BF4609"/>
    <w:rsid w:val="00BF5026"/>
    <w:rsid w:val="00BF5947"/>
    <w:rsid w:val="00BF5B56"/>
    <w:rsid w:val="00BF5CE3"/>
    <w:rsid w:val="00BF61F9"/>
    <w:rsid w:val="00BF67A6"/>
    <w:rsid w:val="00BF7688"/>
    <w:rsid w:val="00C002E5"/>
    <w:rsid w:val="00C006BD"/>
    <w:rsid w:val="00C02102"/>
    <w:rsid w:val="00C02F01"/>
    <w:rsid w:val="00C0312F"/>
    <w:rsid w:val="00C04029"/>
    <w:rsid w:val="00C0590E"/>
    <w:rsid w:val="00C07E99"/>
    <w:rsid w:val="00C1042B"/>
    <w:rsid w:val="00C11502"/>
    <w:rsid w:val="00C12015"/>
    <w:rsid w:val="00C1207F"/>
    <w:rsid w:val="00C13536"/>
    <w:rsid w:val="00C13D7D"/>
    <w:rsid w:val="00C13F78"/>
    <w:rsid w:val="00C1445D"/>
    <w:rsid w:val="00C152F6"/>
    <w:rsid w:val="00C156EF"/>
    <w:rsid w:val="00C15EDE"/>
    <w:rsid w:val="00C1701E"/>
    <w:rsid w:val="00C1730B"/>
    <w:rsid w:val="00C20406"/>
    <w:rsid w:val="00C2098F"/>
    <w:rsid w:val="00C20F8E"/>
    <w:rsid w:val="00C21EE6"/>
    <w:rsid w:val="00C22058"/>
    <w:rsid w:val="00C23D57"/>
    <w:rsid w:val="00C2663A"/>
    <w:rsid w:val="00C26A09"/>
    <w:rsid w:val="00C27599"/>
    <w:rsid w:val="00C31472"/>
    <w:rsid w:val="00C31B61"/>
    <w:rsid w:val="00C32CCB"/>
    <w:rsid w:val="00C33612"/>
    <w:rsid w:val="00C3361F"/>
    <w:rsid w:val="00C33E15"/>
    <w:rsid w:val="00C34D56"/>
    <w:rsid w:val="00C36252"/>
    <w:rsid w:val="00C36932"/>
    <w:rsid w:val="00C37698"/>
    <w:rsid w:val="00C411BD"/>
    <w:rsid w:val="00C42512"/>
    <w:rsid w:val="00C4304C"/>
    <w:rsid w:val="00C444B6"/>
    <w:rsid w:val="00C44739"/>
    <w:rsid w:val="00C44CA2"/>
    <w:rsid w:val="00C46126"/>
    <w:rsid w:val="00C46164"/>
    <w:rsid w:val="00C46904"/>
    <w:rsid w:val="00C46FA1"/>
    <w:rsid w:val="00C474CE"/>
    <w:rsid w:val="00C5042D"/>
    <w:rsid w:val="00C505C8"/>
    <w:rsid w:val="00C51088"/>
    <w:rsid w:val="00C5108A"/>
    <w:rsid w:val="00C5134A"/>
    <w:rsid w:val="00C529D0"/>
    <w:rsid w:val="00C53D39"/>
    <w:rsid w:val="00C53F2B"/>
    <w:rsid w:val="00C53F90"/>
    <w:rsid w:val="00C5645D"/>
    <w:rsid w:val="00C566C5"/>
    <w:rsid w:val="00C56BAC"/>
    <w:rsid w:val="00C56FDE"/>
    <w:rsid w:val="00C57379"/>
    <w:rsid w:val="00C57A58"/>
    <w:rsid w:val="00C57D0B"/>
    <w:rsid w:val="00C57DD7"/>
    <w:rsid w:val="00C619DE"/>
    <w:rsid w:val="00C6316F"/>
    <w:rsid w:val="00C63C9E"/>
    <w:rsid w:val="00C64801"/>
    <w:rsid w:val="00C64B0A"/>
    <w:rsid w:val="00C65AE8"/>
    <w:rsid w:val="00C65C71"/>
    <w:rsid w:val="00C65FB5"/>
    <w:rsid w:val="00C66583"/>
    <w:rsid w:val="00C66735"/>
    <w:rsid w:val="00C67B9C"/>
    <w:rsid w:val="00C67CD8"/>
    <w:rsid w:val="00C67D0D"/>
    <w:rsid w:val="00C67ED6"/>
    <w:rsid w:val="00C704F3"/>
    <w:rsid w:val="00C712AF"/>
    <w:rsid w:val="00C71DCE"/>
    <w:rsid w:val="00C726E4"/>
    <w:rsid w:val="00C7337E"/>
    <w:rsid w:val="00C73BCC"/>
    <w:rsid w:val="00C74100"/>
    <w:rsid w:val="00C7441C"/>
    <w:rsid w:val="00C748B1"/>
    <w:rsid w:val="00C75C64"/>
    <w:rsid w:val="00C76CA0"/>
    <w:rsid w:val="00C76E16"/>
    <w:rsid w:val="00C77EA1"/>
    <w:rsid w:val="00C8032D"/>
    <w:rsid w:val="00C8076F"/>
    <w:rsid w:val="00C80836"/>
    <w:rsid w:val="00C815C8"/>
    <w:rsid w:val="00C82489"/>
    <w:rsid w:val="00C8289F"/>
    <w:rsid w:val="00C829BB"/>
    <w:rsid w:val="00C82F15"/>
    <w:rsid w:val="00C847A3"/>
    <w:rsid w:val="00C856BD"/>
    <w:rsid w:val="00C86592"/>
    <w:rsid w:val="00C86688"/>
    <w:rsid w:val="00C86A05"/>
    <w:rsid w:val="00C90011"/>
    <w:rsid w:val="00C903CB"/>
    <w:rsid w:val="00C904EE"/>
    <w:rsid w:val="00C90656"/>
    <w:rsid w:val="00C917EF"/>
    <w:rsid w:val="00C92149"/>
    <w:rsid w:val="00C935FD"/>
    <w:rsid w:val="00C93B75"/>
    <w:rsid w:val="00C945D7"/>
    <w:rsid w:val="00C95E9C"/>
    <w:rsid w:val="00C96D2C"/>
    <w:rsid w:val="00C97565"/>
    <w:rsid w:val="00C97FC9"/>
    <w:rsid w:val="00CA0D95"/>
    <w:rsid w:val="00CA1939"/>
    <w:rsid w:val="00CA2920"/>
    <w:rsid w:val="00CA2F8B"/>
    <w:rsid w:val="00CA3631"/>
    <w:rsid w:val="00CA44DD"/>
    <w:rsid w:val="00CA6132"/>
    <w:rsid w:val="00CA61B2"/>
    <w:rsid w:val="00CA691C"/>
    <w:rsid w:val="00CA6CD5"/>
    <w:rsid w:val="00CA762C"/>
    <w:rsid w:val="00CB0664"/>
    <w:rsid w:val="00CB0BDD"/>
    <w:rsid w:val="00CB186C"/>
    <w:rsid w:val="00CB1945"/>
    <w:rsid w:val="00CB2B61"/>
    <w:rsid w:val="00CB3A5C"/>
    <w:rsid w:val="00CB468E"/>
    <w:rsid w:val="00CB4831"/>
    <w:rsid w:val="00CB49D9"/>
    <w:rsid w:val="00CB508C"/>
    <w:rsid w:val="00CB5EED"/>
    <w:rsid w:val="00CB6FC3"/>
    <w:rsid w:val="00CB6FE2"/>
    <w:rsid w:val="00CB7666"/>
    <w:rsid w:val="00CB7C90"/>
    <w:rsid w:val="00CC068A"/>
    <w:rsid w:val="00CC0BD0"/>
    <w:rsid w:val="00CC2328"/>
    <w:rsid w:val="00CC392B"/>
    <w:rsid w:val="00CC4199"/>
    <w:rsid w:val="00CC4D56"/>
    <w:rsid w:val="00CC5ACE"/>
    <w:rsid w:val="00CC6DDD"/>
    <w:rsid w:val="00CC7201"/>
    <w:rsid w:val="00CD13C7"/>
    <w:rsid w:val="00CD1F7E"/>
    <w:rsid w:val="00CD253F"/>
    <w:rsid w:val="00CD2BAE"/>
    <w:rsid w:val="00CD2E62"/>
    <w:rsid w:val="00CD3753"/>
    <w:rsid w:val="00CD3F8B"/>
    <w:rsid w:val="00CE054D"/>
    <w:rsid w:val="00CE1B63"/>
    <w:rsid w:val="00CE1B96"/>
    <w:rsid w:val="00CE1C76"/>
    <w:rsid w:val="00CE2B29"/>
    <w:rsid w:val="00CE3109"/>
    <w:rsid w:val="00CE3B5B"/>
    <w:rsid w:val="00CE3D3E"/>
    <w:rsid w:val="00CE53C6"/>
    <w:rsid w:val="00CE60AB"/>
    <w:rsid w:val="00CE670C"/>
    <w:rsid w:val="00CE6C70"/>
    <w:rsid w:val="00CE740E"/>
    <w:rsid w:val="00CE792A"/>
    <w:rsid w:val="00CF0807"/>
    <w:rsid w:val="00CF2B98"/>
    <w:rsid w:val="00CF442D"/>
    <w:rsid w:val="00CF47F2"/>
    <w:rsid w:val="00CF4F4A"/>
    <w:rsid w:val="00CF538E"/>
    <w:rsid w:val="00CF597C"/>
    <w:rsid w:val="00CF5B90"/>
    <w:rsid w:val="00CF62DB"/>
    <w:rsid w:val="00CF727C"/>
    <w:rsid w:val="00CF75AB"/>
    <w:rsid w:val="00CF772E"/>
    <w:rsid w:val="00CF7CC1"/>
    <w:rsid w:val="00D00295"/>
    <w:rsid w:val="00D008C0"/>
    <w:rsid w:val="00D01979"/>
    <w:rsid w:val="00D02047"/>
    <w:rsid w:val="00D02584"/>
    <w:rsid w:val="00D029B3"/>
    <w:rsid w:val="00D03792"/>
    <w:rsid w:val="00D03ACD"/>
    <w:rsid w:val="00D03BFD"/>
    <w:rsid w:val="00D0400E"/>
    <w:rsid w:val="00D046BE"/>
    <w:rsid w:val="00D04A5A"/>
    <w:rsid w:val="00D0508C"/>
    <w:rsid w:val="00D063ED"/>
    <w:rsid w:val="00D06E5D"/>
    <w:rsid w:val="00D07E2E"/>
    <w:rsid w:val="00D1038D"/>
    <w:rsid w:val="00D1075F"/>
    <w:rsid w:val="00D10840"/>
    <w:rsid w:val="00D11114"/>
    <w:rsid w:val="00D11333"/>
    <w:rsid w:val="00D11A6D"/>
    <w:rsid w:val="00D11AFC"/>
    <w:rsid w:val="00D11F5A"/>
    <w:rsid w:val="00D1260E"/>
    <w:rsid w:val="00D12A6E"/>
    <w:rsid w:val="00D1445E"/>
    <w:rsid w:val="00D158D6"/>
    <w:rsid w:val="00D16139"/>
    <w:rsid w:val="00D16AF6"/>
    <w:rsid w:val="00D20B0B"/>
    <w:rsid w:val="00D20E21"/>
    <w:rsid w:val="00D21B17"/>
    <w:rsid w:val="00D21D1E"/>
    <w:rsid w:val="00D23080"/>
    <w:rsid w:val="00D23A55"/>
    <w:rsid w:val="00D24B4C"/>
    <w:rsid w:val="00D25A80"/>
    <w:rsid w:val="00D261AD"/>
    <w:rsid w:val="00D262A1"/>
    <w:rsid w:val="00D2653F"/>
    <w:rsid w:val="00D2693E"/>
    <w:rsid w:val="00D26EE8"/>
    <w:rsid w:val="00D27D27"/>
    <w:rsid w:val="00D27E4D"/>
    <w:rsid w:val="00D30F4A"/>
    <w:rsid w:val="00D31CC4"/>
    <w:rsid w:val="00D32172"/>
    <w:rsid w:val="00D3385F"/>
    <w:rsid w:val="00D33B33"/>
    <w:rsid w:val="00D35734"/>
    <w:rsid w:val="00D3633A"/>
    <w:rsid w:val="00D3725E"/>
    <w:rsid w:val="00D374F5"/>
    <w:rsid w:val="00D37E77"/>
    <w:rsid w:val="00D40774"/>
    <w:rsid w:val="00D40C59"/>
    <w:rsid w:val="00D4233A"/>
    <w:rsid w:val="00D424F9"/>
    <w:rsid w:val="00D42FEA"/>
    <w:rsid w:val="00D42FF5"/>
    <w:rsid w:val="00D43691"/>
    <w:rsid w:val="00D436BA"/>
    <w:rsid w:val="00D43864"/>
    <w:rsid w:val="00D44B7C"/>
    <w:rsid w:val="00D457EE"/>
    <w:rsid w:val="00D45CCF"/>
    <w:rsid w:val="00D46734"/>
    <w:rsid w:val="00D46849"/>
    <w:rsid w:val="00D46AF5"/>
    <w:rsid w:val="00D50576"/>
    <w:rsid w:val="00D51614"/>
    <w:rsid w:val="00D521F1"/>
    <w:rsid w:val="00D5293B"/>
    <w:rsid w:val="00D53203"/>
    <w:rsid w:val="00D534B0"/>
    <w:rsid w:val="00D535CC"/>
    <w:rsid w:val="00D5493A"/>
    <w:rsid w:val="00D54B2A"/>
    <w:rsid w:val="00D57224"/>
    <w:rsid w:val="00D60704"/>
    <w:rsid w:val="00D60EE3"/>
    <w:rsid w:val="00D6243A"/>
    <w:rsid w:val="00D630F4"/>
    <w:rsid w:val="00D63A45"/>
    <w:rsid w:val="00D63CF8"/>
    <w:rsid w:val="00D63DD6"/>
    <w:rsid w:val="00D644E4"/>
    <w:rsid w:val="00D64A76"/>
    <w:rsid w:val="00D64F6D"/>
    <w:rsid w:val="00D65E29"/>
    <w:rsid w:val="00D66721"/>
    <w:rsid w:val="00D66934"/>
    <w:rsid w:val="00D6787A"/>
    <w:rsid w:val="00D67C43"/>
    <w:rsid w:val="00D67D5B"/>
    <w:rsid w:val="00D70629"/>
    <w:rsid w:val="00D7079C"/>
    <w:rsid w:val="00D70B39"/>
    <w:rsid w:val="00D714F7"/>
    <w:rsid w:val="00D71DB9"/>
    <w:rsid w:val="00D729A7"/>
    <w:rsid w:val="00D73143"/>
    <w:rsid w:val="00D731B8"/>
    <w:rsid w:val="00D73C63"/>
    <w:rsid w:val="00D7670C"/>
    <w:rsid w:val="00D7738E"/>
    <w:rsid w:val="00D77D0D"/>
    <w:rsid w:val="00D8016C"/>
    <w:rsid w:val="00D80353"/>
    <w:rsid w:val="00D8260E"/>
    <w:rsid w:val="00D82C45"/>
    <w:rsid w:val="00D82C63"/>
    <w:rsid w:val="00D82EF3"/>
    <w:rsid w:val="00D83CE2"/>
    <w:rsid w:val="00D84170"/>
    <w:rsid w:val="00D8508F"/>
    <w:rsid w:val="00D85D09"/>
    <w:rsid w:val="00D87413"/>
    <w:rsid w:val="00D9094D"/>
    <w:rsid w:val="00D91DD2"/>
    <w:rsid w:val="00D9354F"/>
    <w:rsid w:val="00D9510C"/>
    <w:rsid w:val="00D95B38"/>
    <w:rsid w:val="00D97995"/>
    <w:rsid w:val="00D97C54"/>
    <w:rsid w:val="00D97FED"/>
    <w:rsid w:val="00DA366F"/>
    <w:rsid w:val="00DA37DB"/>
    <w:rsid w:val="00DA40C8"/>
    <w:rsid w:val="00DA44C3"/>
    <w:rsid w:val="00DA5330"/>
    <w:rsid w:val="00DA5540"/>
    <w:rsid w:val="00DA674F"/>
    <w:rsid w:val="00DA7A00"/>
    <w:rsid w:val="00DB0AAF"/>
    <w:rsid w:val="00DB0CB8"/>
    <w:rsid w:val="00DB2DF4"/>
    <w:rsid w:val="00DB633D"/>
    <w:rsid w:val="00DB64CF"/>
    <w:rsid w:val="00DB7AB2"/>
    <w:rsid w:val="00DC0276"/>
    <w:rsid w:val="00DC05D0"/>
    <w:rsid w:val="00DC20F3"/>
    <w:rsid w:val="00DC23A5"/>
    <w:rsid w:val="00DC2608"/>
    <w:rsid w:val="00DC2D00"/>
    <w:rsid w:val="00DC31CE"/>
    <w:rsid w:val="00DC4565"/>
    <w:rsid w:val="00DC4A3B"/>
    <w:rsid w:val="00DC5799"/>
    <w:rsid w:val="00DC64E2"/>
    <w:rsid w:val="00DC6EDB"/>
    <w:rsid w:val="00DC7849"/>
    <w:rsid w:val="00DD0BEE"/>
    <w:rsid w:val="00DD19F5"/>
    <w:rsid w:val="00DD1BAF"/>
    <w:rsid w:val="00DD2CC8"/>
    <w:rsid w:val="00DD3B09"/>
    <w:rsid w:val="00DD4B28"/>
    <w:rsid w:val="00DD4FC6"/>
    <w:rsid w:val="00DD5CF6"/>
    <w:rsid w:val="00DD723F"/>
    <w:rsid w:val="00DD7A95"/>
    <w:rsid w:val="00DE04A9"/>
    <w:rsid w:val="00DE0881"/>
    <w:rsid w:val="00DE1ED5"/>
    <w:rsid w:val="00DE2974"/>
    <w:rsid w:val="00DE2BA7"/>
    <w:rsid w:val="00DE2D27"/>
    <w:rsid w:val="00DE35FE"/>
    <w:rsid w:val="00DE56E0"/>
    <w:rsid w:val="00DE7A6F"/>
    <w:rsid w:val="00DE7E65"/>
    <w:rsid w:val="00DF03DE"/>
    <w:rsid w:val="00DF0522"/>
    <w:rsid w:val="00DF09E6"/>
    <w:rsid w:val="00DF0B1B"/>
    <w:rsid w:val="00DF17F1"/>
    <w:rsid w:val="00DF2044"/>
    <w:rsid w:val="00DF20DB"/>
    <w:rsid w:val="00DF2855"/>
    <w:rsid w:val="00DF3702"/>
    <w:rsid w:val="00DF3CFB"/>
    <w:rsid w:val="00DF7CDF"/>
    <w:rsid w:val="00DF7E84"/>
    <w:rsid w:val="00DF7EB9"/>
    <w:rsid w:val="00E00094"/>
    <w:rsid w:val="00E001AC"/>
    <w:rsid w:val="00E001BB"/>
    <w:rsid w:val="00E0034C"/>
    <w:rsid w:val="00E00BFC"/>
    <w:rsid w:val="00E017C6"/>
    <w:rsid w:val="00E021F8"/>
    <w:rsid w:val="00E027E0"/>
    <w:rsid w:val="00E028FD"/>
    <w:rsid w:val="00E03BB5"/>
    <w:rsid w:val="00E03D65"/>
    <w:rsid w:val="00E055FC"/>
    <w:rsid w:val="00E0588D"/>
    <w:rsid w:val="00E06F5C"/>
    <w:rsid w:val="00E07A28"/>
    <w:rsid w:val="00E115FB"/>
    <w:rsid w:val="00E126F2"/>
    <w:rsid w:val="00E12797"/>
    <w:rsid w:val="00E12FB6"/>
    <w:rsid w:val="00E144C8"/>
    <w:rsid w:val="00E17400"/>
    <w:rsid w:val="00E174A7"/>
    <w:rsid w:val="00E17637"/>
    <w:rsid w:val="00E17C81"/>
    <w:rsid w:val="00E22A08"/>
    <w:rsid w:val="00E22A28"/>
    <w:rsid w:val="00E22AA8"/>
    <w:rsid w:val="00E22C04"/>
    <w:rsid w:val="00E22EDC"/>
    <w:rsid w:val="00E23F3B"/>
    <w:rsid w:val="00E24087"/>
    <w:rsid w:val="00E24183"/>
    <w:rsid w:val="00E25941"/>
    <w:rsid w:val="00E26920"/>
    <w:rsid w:val="00E26E54"/>
    <w:rsid w:val="00E27160"/>
    <w:rsid w:val="00E2732C"/>
    <w:rsid w:val="00E30A8A"/>
    <w:rsid w:val="00E31262"/>
    <w:rsid w:val="00E320D8"/>
    <w:rsid w:val="00E3252E"/>
    <w:rsid w:val="00E3318F"/>
    <w:rsid w:val="00E337E9"/>
    <w:rsid w:val="00E33C23"/>
    <w:rsid w:val="00E357D2"/>
    <w:rsid w:val="00E35D8A"/>
    <w:rsid w:val="00E35DFD"/>
    <w:rsid w:val="00E37FC4"/>
    <w:rsid w:val="00E40696"/>
    <w:rsid w:val="00E42883"/>
    <w:rsid w:val="00E42D85"/>
    <w:rsid w:val="00E434F8"/>
    <w:rsid w:val="00E439AE"/>
    <w:rsid w:val="00E44A55"/>
    <w:rsid w:val="00E45873"/>
    <w:rsid w:val="00E4610B"/>
    <w:rsid w:val="00E4737B"/>
    <w:rsid w:val="00E47F8C"/>
    <w:rsid w:val="00E509AE"/>
    <w:rsid w:val="00E51F4B"/>
    <w:rsid w:val="00E52DD1"/>
    <w:rsid w:val="00E53291"/>
    <w:rsid w:val="00E532A7"/>
    <w:rsid w:val="00E53F2C"/>
    <w:rsid w:val="00E54104"/>
    <w:rsid w:val="00E545E8"/>
    <w:rsid w:val="00E557C0"/>
    <w:rsid w:val="00E561EE"/>
    <w:rsid w:val="00E5745F"/>
    <w:rsid w:val="00E5799B"/>
    <w:rsid w:val="00E60F27"/>
    <w:rsid w:val="00E61762"/>
    <w:rsid w:val="00E62CB4"/>
    <w:rsid w:val="00E62E34"/>
    <w:rsid w:val="00E62E50"/>
    <w:rsid w:val="00E63A6E"/>
    <w:rsid w:val="00E63C14"/>
    <w:rsid w:val="00E63C2F"/>
    <w:rsid w:val="00E65456"/>
    <w:rsid w:val="00E655EC"/>
    <w:rsid w:val="00E65B46"/>
    <w:rsid w:val="00E65FA6"/>
    <w:rsid w:val="00E6767C"/>
    <w:rsid w:val="00E67F24"/>
    <w:rsid w:val="00E7172C"/>
    <w:rsid w:val="00E7175C"/>
    <w:rsid w:val="00E72A33"/>
    <w:rsid w:val="00E730ED"/>
    <w:rsid w:val="00E753E7"/>
    <w:rsid w:val="00E75539"/>
    <w:rsid w:val="00E76987"/>
    <w:rsid w:val="00E7704A"/>
    <w:rsid w:val="00E7780E"/>
    <w:rsid w:val="00E808AB"/>
    <w:rsid w:val="00E8350F"/>
    <w:rsid w:val="00E84AF2"/>
    <w:rsid w:val="00E85813"/>
    <w:rsid w:val="00E85B17"/>
    <w:rsid w:val="00E86D0F"/>
    <w:rsid w:val="00E87636"/>
    <w:rsid w:val="00E905EE"/>
    <w:rsid w:val="00E906C9"/>
    <w:rsid w:val="00E9190B"/>
    <w:rsid w:val="00E93168"/>
    <w:rsid w:val="00E93771"/>
    <w:rsid w:val="00E937D0"/>
    <w:rsid w:val="00E9382F"/>
    <w:rsid w:val="00E95213"/>
    <w:rsid w:val="00E96D49"/>
    <w:rsid w:val="00E973AC"/>
    <w:rsid w:val="00EA0322"/>
    <w:rsid w:val="00EA0427"/>
    <w:rsid w:val="00EA0483"/>
    <w:rsid w:val="00EA0A4D"/>
    <w:rsid w:val="00EA1268"/>
    <w:rsid w:val="00EA2663"/>
    <w:rsid w:val="00EA4A3B"/>
    <w:rsid w:val="00EA4A4E"/>
    <w:rsid w:val="00EA4D12"/>
    <w:rsid w:val="00EA61F1"/>
    <w:rsid w:val="00EA6A94"/>
    <w:rsid w:val="00EA7DCD"/>
    <w:rsid w:val="00EB06B2"/>
    <w:rsid w:val="00EB0A5E"/>
    <w:rsid w:val="00EB0AFF"/>
    <w:rsid w:val="00EB11A0"/>
    <w:rsid w:val="00EB1402"/>
    <w:rsid w:val="00EB1566"/>
    <w:rsid w:val="00EB2123"/>
    <w:rsid w:val="00EB236C"/>
    <w:rsid w:val="00EB318B"/>
    <w:rsid w:val="00EB4A62"/>
    <w:rsid w:val="00EB4D6C"/>
    <w:rsid w:val="00EB5744"/>
    <w:rsid w:val="00EB649E"/>
    <w:rsid w:val="00EC0F4D"/>
    <w:rsid w:val="00EC100A"/>
    <w:rsid w:val="00EC1FA8"/>
    <w:rsid w:val="00EC2353"/>
    <w:rsid w:val="00EC2409"/>
    <w:rsid w:val="00EC3098"/>
    <w:rsid w:val="00EC4289"/>
    <w:rsid w:val="00EC4EDB"/>
    <w:rsid w:val="00EC5573"/>
    <w:rsid w:val="00EC5B54"/>
    <w:rsid w:val="00EC5C7D"/>
    <w:rsid w:val="00EC5EA1"/>
    <w:rsid w:val="00EC62C5"/>
    <w:rsid w:val="00EC786A"/>
    <w:rsid w:val="00ED1D27"/>
    <w:rsid w:val="00ED26AA"/>
    <w:rsid w:val="00ED37E5"/>
    <w:rsid w:val="00ED4ACE"/>
    <w:rsid w:val="00ED5230"/>
    <w:rsid w:val="00ED5E75"/>
    <w:rsid w:val="00ED602F"/>
    <w:rsid w:val="00ED6657"/>
    <w:rsid w:val="00ED666B"/>
    <w:rsid w:val="00ED699D"/>
    <w:rsid w:val="00ED6D20"/>
    <w:rsid w:val="00ED6EEF"/>
    <w:rsid w:val="00ED7DD6"/>
    <w:rsid w:val="00EE0456"/>
    <w:rsid w:val="00EE0928"/>
    <w:rsid w:val="00EE0C60"/>
    <w:rsid w:val="00EE1250"/>
    <w:rsid w:val="00EE1574"/>
    <w:rsid w:val="00EE2E91"/>
    <w:rsid w:val="00EE334B"/>
    <w:rsid w:val="00EE4148"/>
    <w:rsid w:val="00EE7BD7"/>
    <w:rsid w:val="00EE7C05"/>
    <w:rsid w:val="00EE7C75"/>
    <w:rsid w:val="00EF129A"/>
    <w:rsid w:val="00EF16E6"/>
    <w:rsid w:val="00EF3AFA"/>
    <w:rsid w:val="00EF3CD9"/>
    <w:rsid w:val="00EF4455"/>
    <w:rsid w:val="00EF50D0"/>
    <w:rsid w:val="00EF5FD3"/>
    <w:rsid w:val="00EF6AEF"/>
    <w:rsid w:val="00EF6D59"/>
    <w:rsid w:val="00EF78F9"/>
    <w:rsid w:val="00F023B3"/>
    <w:rsid w:val="00F02805"/>
    <w:rsid w:val="00F03E5A"/>
    <w:rsid w:val="00F042F1"/>
    <w:rsid w:val="00F04549"/>
    <w:rsid w:val="00F045C0"/>
    <w:rsid w:val="00F04EF7"/>
    <w:rsid w:val="00F06203"/>
    <w:rsid w:val="00F0678B"/>
    <w:rsid w:val="00F06861"/>
    <w:rsid w:val="00F07247"/>
    <w:rsid w:val="00F1131D"/>
    <w:rsid w:val="00F11770"/>
    <w:rsid w:val="00F122B5"/>
    <w:rsid w:val="00F12513"/>
    <w:rsid w:val="00F126EE"/>
    <w:rsid w:val="00F12ED7"/>
    <w:rsid w:val="00F13B66"/>
    <w:rsid w:val="00F13FD5"/>
    <w:rsid w:val="00F141C1"/>
    <w:rsid w:val="00F144BA"/>
    <w:rsid w:val="00F14BF3"/>
    <w:rsid w:val="00F15032"/>
    <w:rsid w:val="00F158D3"/>
    <w:rsid w:val="00F15E47"/>
    <w:rsid w:val="00F176F4"/>
    <w:rsid w:val="00F21D31"/>
    <w:rsid w:val="00F24145"/>
    <w:rsid w:val="00F24CE8"/>
    <w:rsid w:val="00F260FB"/>
    <w:rsid w:val="00F269EA"/>
    <w:rsid w:val="00F26D4A"/>
    <w:rsid w:val="00F300C2"/>
    <w:rsid w:val="00F333CE"/>
    <w:rsid w:val="00F342FB"/>
    <w:rsid w:val="00F343D1"/>
    <w:rsid w:val="00F347D2"/>
    <w:rsid w:val="00F34EED"/>
    <w:rsid w:val="00F35919"/>
    <w:rsid w:val="00F363D8"/>
    <w:rsid w:val="00F36C1A"/>
    <w:rsid w:val="00F36C76"/>
    <w:rsid w:val="00F36D0C"/>
    <w:rsid w:val="00F36E41"/>
    <w:rsid w:val="00F37028"/>
    <w:rsid w:val="00F37282"/>
    <w:rsid w:val="00F374AD"/>
    <w:rsid w:val="00F37CBD"/>
    <w:rsid w:val="00F410FB"/>
    <w:rsid w:val="00F41D74"/>
    <w:rsid w:val="00F43C08"/>
    <w:rsid w:val="00F44E52"/>
    <w:rsid w:val="00F45909"/>
    <w:rsid w:val="00F45F51"/>
    <w:rsid w:val="00F50030"/>
    <w:rsid w:val="00F5209B"/>
    <w:rsid w:val="00F52B60"/>
    <w:rsid w:val="00F53EBE"/>
    <w:rsid w:val="00F54C09"/>
    <w:rsid w:val="00F54C1C"/>
    <w:rsid w:val="00F550BD"/>
    <w:rsid w:val="00F5681F"/>
    <w:rsid w:val="00F5691C"/>
    <w:rsid w:val="00F56FE2"/>
    <w:rsid w:val="00F60319"/>
    <w:rsid w:val="00F60575"/>
    <w:rsid w:val="00F6095F"/>
    <w:rsid w:val="00F620F8"/>
    <w:rsid w:val="00F626F3"/>
    <w:rsid w:val="00F636FD"/>
    <w:rsid w:val="00F63E02"/>
    <w:rsid w:val="00F642E7"/>
    <w:rsid w:val="00F66B69"/>
    <w:rsid w:val="00F6B267"/>
    <w:rsid w:val="00F70F45"/>
    <w:rsid w:val="00F71766"/>
    <w:rsid w:val="00F717A5"/>
    <w:rsid w:val="00F72303"/>
    <w:rsid w:val="00F72C0E"/>
    <w:rsid w:val="00F72D2E"/>
    <w:rsid w:val="00F7305D"/>
    <w:rsid w:val="00F74966"/>
    <w:rsid w:val="00F7511A"/>
    <w:rsid w:val="00F7569C"/>
    <w:rsid w:val="00F76370"/>
    <w:rsid w:val="00F7681A"/>
    <w:rsid w:val="00F77492"/>
    <w:rsid w:val="00F77FA4"/>
    <w:rsid w:val="00F8046A"/>
    <w:rsid w:val="00F80D47"/>
    <w:rsid w:val="00F81046"/>
    <w:rsid w:val="00F82174"/>
    <w:rsid w:val="00F82623"/>
    <w:rsid w:val="00F8333C"/>
    <w:rsid w:val="00F8336C"/>
    <w:rsid w:val="00F83F48"/>
    <w:rsid w:val="00F8502B"/>
    <w:rsid w:val="00F85E73"/>
    <w:rsid w:val="00F86632"/>
    <w:rsid w:val="00F871EB"/>
    <w:rsid w:val="00F87576"/>
    <w:rsid w:val="00F878CB"/>
    <w:rsid w:val="00F90463"/>
    <w:rsid w:val="00F9317D"/>
    <w:rsid w:val="00F949CA"/>
    <w:rsid w:val="00F9607D"/>
    <w:rsid w:val="00F96093"/>
    <w:rsid w:val="00F968DD"/>
    <w:rsid w:val="00F9768A"/>
    <w:rsid w:val="00F976C6"/>
    <w:rsid w:val="00F97C3B"/>
    <w:rsid w:val="00FA0398"/>
    <w:rsid w:val="00FA0A43"/>
    <w:rsid w:val="00FA13B1"/>
    <w:rsid w:val="00FA1578"/>
    <w:rsid w:val="00FA2F6A"/>
    <w:rsid w:val="00FA4B90"/>
    <w:rsid w:val="00FA4D61"/>
    <w:rsid w:val="00FA5108"/>
    <w:rsid w:val="00FA5A2D"/>
    <w:rsid w:val="00FA6699"/>
    <w:rsid w:val="00FA73CB"/>
    <w:rsid w:val="00FB09EE"/>
    <w:rsid w:val="00FB1ED2"/>
    <w:rsid w:val="00FB3BF9"/>
    <w:rsid w:val="00FB3E35"/>
    <w:rsid w:val="00FB42FD"/>
    <w:rsid w:val="00FB4551"/>
    <w:rsid w:val="00FB5833"/>
    <w:rsid w:val="00FB5CA6"/>
    <w:rsid w:val="00FB6FD9"/>
    <w:rsid w:val="00FB7A6E"/>
    <w:rsid w:val="00FB7C39"/>
    <w:rsid w:val="00FB7C75"/>
    <w:rsid w:val="00FC0084"/>
    <w:rsid w:val="00FC0F5D"/>
    <w:rsid w:val="00FC10A7"/>
    <w:rsid w:val="00FC1E13"/>
    <w:rsid w:val="00FC2448"/>
    <w:rsid w:val="00FC2B7B"/>
    <w:rsid w:val="00FC3856"/>
    <w:rsid w:val="00FC3986"/>
    <w:rsid w:val="00FC4059"/>
    <w:rsid w:val="00FC46F6"/>
    <w:rsid w:val="00FC50EF"/>
    <w:rsid w:val="00FC5B8F"/>
    <w:rsid w:val="00FC653F"/>
    <w:rsid w:val="00FC693F"/>
    <w:rsid w:val="00FC7ADD"/>
    <w:rsid w:val="00FD048C"/>
    <w:rsid w:val="00FD065F"/>
    <w:rsid w:val="00FD0FC4"/>
    <w:rsid w:val="00FD100C"/>
    <w:rsid w:val="00FD1DD7"/>
    <w:rsid w:val="00FD29D4"/>
    <w:rsid w:val="00FD3DA5"/>
    <w:rsid w:val="00FD5770"/>
    <w:rsid w:val="00FD5D3C"/>
    <w:rsid w:val="00FD6E78"/>
    <w:rsid w:val="00FE0330"/>
    <w:rsid w:val="00FE1022"/>
    <w:rsid w:val="00FE1106"/>
    <w:rsid w:val="00FE1319"/>
    <w:rsid w:val="00FE1D23"/>
    <w:rsid w:val="00FE1D89"/>
    <w:rsid w:val="00FE2240"/>
    <w:rsid w:val="00FE22E3"/>
    <w:rsid w:val="00FE23E1"/>
    <w:rsid w:val="00FE3E12"/>
    <w:rsid w:val="00FE45DE"/>
    <w:rsid w:val="00FE50AB"/>
    <w:rsid w:val="00FE6125"/>
    <w:rsid w:val="00FE69DB"/>
    <w:rsid w:val="00FE7142"/>
    <w:rsid w:val="00FE7D18"/>
    <w:rsid w:val="00FE7ED4"/>
    <w:rsid w:val="00FF16CE"/>
    <w:rsid w:val="00FF2F4A"/>
    <w:rsid w:val="00FF47B3"/>
    <w:rsid w:val="00FF6124"/>
    <w:rsid w:val="00FF6E14"/>
    <w:rsid w:val="00FF7821"/>
    <w:rsid w:val="01FF9057"/>
    <w:rsid w:val="0231946F"/>
    <w:rsid w:val="0324531F"/>
    <w:rsid w:val="033857C1"/>
    <w:rsid w:val="03E9E612"/>
    <w:rsid w:val="0417F66B"/>
    <w:rsid w:val="051BC294"/>
    <w:rsid w:val="06EACE6F"/>
    <w:rsid w:val="075FDA20"/>
    <w:rsid w:val="07BC7E66"/>
    <w:rsid w:val="07E9050F"/>
    <w:rsid w:val="08188A35"/>
    <w:rsid w:val="082FE758"/>
    <w:rsid w:val="08D6910F"/>
    <w:rsid w:val="08D6CB3E"/>
    <w:rsid w:val="08E8ECFC"/>
    <w:rsid w:val="09787CFA"/>
    <w:rsid w:val="0981AD93"/>
    <w:rsid w:val="0A15AE66"/>
    <w:rsid w:val="0B37307A"/>
    <w:rsid w:val="0B3BC5F6"/>
    <w:rsid w:val="0B79F67B"/>
    <w:rsid w:val="0B8EC2E4"/>
    <w:rsid w:val="0D2B9728"/>
    <w:rsid w:val="0E2BEE3B"/>
    <w:rsid w:val="0E7E76FB"/>
    <w:rsid w:val="0FDD30D0"/>
    <w:rsid w:val="0FFA3D7C"/>
    <w:rsid w:val="101B452D"/>
    <w:rsid w:val="11C87950"/>
    <w:rsid w:val="11EA3D39"/>
    <w:rsid w:val="124050ED"/>
    <w:rsid w:val="1258B854"/>
    <w:rsid w:val="127278D3"/>
    <w:rsid w:val="12EB0CCF"/>
    <w:rsid w:val="12F24CDD"/>
    <w:rsid w:val="13FF1906"/>
    <w:rsid w:val="149125FE"/>
    <w:rsid w:val="14D41F62"/>
    <w:rsid w:val="157347AD"/>
    <w:rsid w:val="15E93E6E"/>
    <w:rsid w:val="166BD930"/>
    <w:rsid w:val="172CA0AA"/>
    <w:rsid w:val="17D6924D"/>
    <w:rsid w:val="1828EFDC"/>
    <w:rsid w:val="18295B4C"/>
    <w:rsid w:val="18C76F0F"/>
    <w:rsid w:val="18F0B5C7"/>
    <w:rsid w:val="1A311523"/>
    <w:rsid w:val="1A8647F9"/>
    <w:rsid w:val="1C4C1C0F"/>
    <w:rsid w:val="1C6C564D"/>
    <w:rsid w:val="1CAC019C"/>
    <w:rsid w:val="1DDEF4CC"/>
    <w:rsid w:val="1E699A07"/>
    <w:rsid w:val="1EF137E0"/>
    <w:rsid w:val="1F0C2114"/>
    <w:rsid w:val="1F244A0D"/>
    <w:rsid w:val="20FBE8A8"/>
    <w:rsid w:val="21BCA6AF"/>
    <w:rsid w:val="22CC973D"/>
    <w:rsid w:val="22CF5EA9"/>
    <w:rsid w:val="23098925"/>
    <w:rsid w:val="24252002"/>
    <w:rsid w:val="2451D685"/>
    <w:rsid w:val="248B6A95"/>
    <w:rsid w:val="24FEBBC6"/>
    <w:rsid w:val="251C5126"/>
    <w:rsid w:val="2578C9B0"/>
    <w:rsid w:val="2587CDF2"/>
    <w:rsid w:val="25EBF8C9"/>
    <w:rsid w:val="276BC4E0"/>
    <w:rsid w:val="295FDA09"/>
    <w:rsid w:val="2AA0357B"/>
    <w:rsid w:val="2AD39619"/>
    <w:rsid w:val="2BAC6770"/>
    <w:rsid w:val="2C6D3E0C"/>
    <w:rsid w:val="2C7B0C99"/>
    <w:rsid w:val="2D0F1F6E"/>
    <w:rsid w:val="2E4C9202"/>
    <w:rsid w:val="2F1BC756"/>
    <w:rsid w:val="2F5ABF13"/>
    <w:rsid w:val="2F7D6416"/>
    <w:rsid w:val="312448FC"/>
    <w:rsid w:val="313F4235"/>
    <w:rsid w:val="32105B51"/>
    <w:rsid w:val="324483CE"/>
    <w:rsid w:val="32E52259"/>
    <w:rsid w:val="3458011D"/>
    <w:rsid w:val="34633528"/>
    <w:rsid w:val="35072048"/>
    <w:rsid w:val="35271F17"/>
    <w:rsid w:val="3549309D"/>
    <w:rsid w:val="35B26B1D"/>
    <w:rsid w:val="35E744F5"/>
    <w:rsid w:val="36173615"/>
    <w:rsid w:val="3621695F"/>
    <w:rsid w:val="36288579"/>
    <w:rsid w:val="36FE1E5D"/>
    <w:rsid w:val="377087ED"/>
    <w:rsid w:val="37968BE6"/>
    <w:rsid w:val="38E33519"/>
    <w:rsid w:val="3948267F"/>
    <w:rsid w:val="3A5EB4DA"/>
    <w:rsid w:val="3AB000C4"/>
    <w:rsid w:val="3B142CC3"/>
    <w:rsid w:val="3BFC1DA5"/>
    <w:rsid w:val="3C556C7A"/>
    <w:rsid w:val="3C8A370A"/>
    <w:rsid w:val="3DF82BCE"/>
    <w:rsid w:val="3E3B157D"/>
    <w:rsid w:val="3E8BD595"/>
    <w:rsid w:val="3FEC1945"/>
    <w:rsid w:val="40DEC28F"/>
    <w:rsid w:val="42B7253A"/>
    <w:rsid w:val="42BBDD24"/>
    <w:rsid w:val="42C5ED3B"/>
    <w:rsid w:val="42F930F4"/>
    <w:rsid w:val="43FDDA07"/>
    <w:rsid w:val="4459C0EA"/>
    <w:rsid w:val="44811E41"/>
    <w:rsid w:val="44C3A6E7"/>
    <w:rsid w:val="45C4F2F5"/>
    <w:rsid w:val="4726458A"/>
    <w:rsid w:val="473C406D"/>
    <w:rsid w:val="473D73C6"/>
    <w:rsid w:val="475720A6"/>
    <w:rsid w:val="475A8E35"/>
    <w:rsid w:val="47812CB1"/>
    <w:rsid w:val="4888C1E8"/>
    <w:rsid w:val="48C46A14"/>
    <w:rsid w:val="48CE6157"/>
    <w:rsid w:val="48F50E39"/>
    <w:rsid w:val="497088F1"/>
    <w:rsid w:val="4A723F87"/>
    <w:rsid w:val="4A8BC4CC"/>
    <w:rsid w:val="4A9EAC65"/>
    <w:rsid w:val="4B9F3DF7"/>
    <w:rsid w:val="4C02B570"/>
    <w:rsid w:val="4D711838"/>
    <w:rsid w:val="4FD793E1"/>
    <w:rsid w:val="502D4E2A"/>
    <w:rsid w:val="50F69303"/>
    <w:rsid w:val="51161B73"/>
    <w:rsid w:val="5148B4C8"/>
    <w:rsid w:val="51DF15D1"/>
    <w:rsid w:val="5287AEB6"/>
    <w:rsid w:val="52C79277"/>
    <w:rsid w:val="52CF7F48"/>
    <w:rsid w:val="5344F913"/>
    <w:rsid w:val="53C092F1"/>
    <w:rsid w:val="53D2090F"/>
    <w:rsid w:val="5536D660"/>
    <w:rsid w:val="561090C6"/>
    <w:rsid w:val="566D0868"/>
    <w:rsid w:val="573FABB2"/>
    <w:rsid w:val="5779B1C9"/>
    <w:rsid w:val="58603D2A"/>
    <w:rsid w:val="586A4EAC"/>
    <w:rsid w:val="593AD36C"/>
    <w:rsid w:val="59E49428"/>
    <w:rsid w:val="5A18E6F8"/>
    <w:rsid w:val="5A64CC9A"/>
    <w:rsid w:val="5B409240"/>
    <w:rsid w:val="5C5C1DE9"/>
    <w:rsid w:val="5CC57B33"/>
    <w:rsid w:val="5CD692D7"/>
    <w:rsid w:val="5D040D64"/>
    <w:rsid w:val="5D2C0358"/>
    <w:rsid w:val="5D2D8DEA"/>
    <w:rsid w:val="5E170683"/>
    <w:rsid w:val="5FB21EF1"/>
    <w:rsid w:val="604A1B0C"/>
    <w:rsid w:val="6071F9E3"/>
    <w:rsid w:val="6107272F"/>
    <w:rsid w:val="6112C933"/>
    <w:rsid w:val="61DD2B57"/>
    <w:rsid w:val="62C195DE"/>
    <w:rsid w:val="62C48D14"/>
    <w:rsid w:val="637C021B"/>
    <w:rsid w:val="63CC57FF"/>
    <w:rsid w:val="6444CF51"/>
    <w:rsid w:val="64C8ACFE"/>
    <w:rsid w:val="6549913A"/>
    <w:rsid w:val="66AADE3B"/>
    <w:rsid w:val="677D4C05"/>
    <w:rsid w:val="68427CDD"/>
    <w:rsid w:val="686CAB7B"/>
    <w:rsid w:val="687B9C09"/>
    <w:rsid w:val="68B92BB4"/>
    <w:rsid w:val="69D4F43D"/>
    <w:rsid w:val="6A188FCE"/>
    <w:rsid w:val="6A644B02"/>
    <w:rsid w:val="6A7D221A"/>
    <w:rsid w:val="6ADEC164"/>
    <w:rsid w:val="6BFC5D52"/>
    <w:rsid w:val="6C50E08C"/>
    <w:rsid w:val="6C7AFB5F"/>
    <w:rsid w:val="6DF00E3D"/>
    <w:rsid w:val="6E8906AA"/>
    <w:rsid w:val="6EF488EF"/>
    <w:rsid w:val="6F16EAFB"/>
    <w:rsid w:val="6FC78B87"/>
    <w:rsid w:val="7064CA17"/>
    <w:rsid w:val="70F2D111"/>
    <w:rsid w:val="710C4886"/>
    <w:rsid w:val="719AFFF8"/>
    <w:rsid w:val="72148BA9"/>
    <w:rsid w:val="7276AEBF"/>
    <w:rsid w:val="732ADC1C"/>
    <w:rsid w:val="733EF4CE"/>
    <w:rsid w:val="734E6A61"/>
    <w:rsid w:val="73751AA4"/>
    <w:rsid w:val="751FA570"/>
    <w:rsid w:val="752D3775"/>
    <w:rsid w:val="75439468"/>
    <w:rsid w:val="757EA6DA"/>
    <w:rsid w:val="76D7A0EA"/>
    <w:rsid w:val="77266030"/>
    <w:rsid w:val="78E703C4"/>
    <w:rsid w:val="78F03421"/>
    <w:rsid w:val="7947FD83"/>
    <w:rsid w:val="79ECBD22"/>
    <w:rsid w:val="79FABB39"/>
    <w:rsid w:val="7A032ECE"/>
    <w:rsid w:val="7AA0CD03"/>
    <w:rsid w:val="7B2118DA"/>
    <w:rsid w:val="7C5A9DBA"/>
    <w:rsid w:val="7C959062"/>
    <w:rsid w:val="7D00113D"/>
    <w:rsid w:val="7D2E0763"/>
    <w:rsid w:val="7D640D1E"/>
    <w:rsid w:val="7D6B5B20"/>
    <w:rsid w:val="7DC6F4C1"/>
    <w:rsid w:val="7E2DCD00"/>
    <w:rsid w:val="7E4A3E6F"/>
    <w:rsid w:val="7F46798F"/>
    <w:rsid w:val="7F998419"/>
    <w:rsid w:val="7FF1B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0E953"/>
  <w14:defaultImageDpi w14:val="300"/>
  <w15:docId w15:val="{74EF8EE2-0DF4-43D8-BC3F-23AE928D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3BA"/>
    <w:pPr>
      <w:spacing w:after="0" w:line="240" w:lineRule="auto"/>
      <w:contextualSpacing/>
    </w:pPr>
    <w:rPr>
      <w:rFonts w:ascii="Arial Narrow" w:eastAsiaTheme="minorHAnsi" w:hAnsi="Arial Narrow"/>
      <w:color w:val="000000" w:themeColor="text1"/>
      <w:lang w:val="sk-SK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8BF"/>
    <w:rPr>
      <w:rFonts w:ascii="Arial Narrow" w:eastAsiaTheme="minorHAnsi" w:hAnsi="Arial Narrow"/>
      <w:color w:val="000000" w:themeColor="text1"/>
      <w:lang w:val="sk-SK" w:eastAsia="sk-SK"/>
    </w:rPr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8BF"/>
    <w:rPr>
      <w:rFonts w:ascii="Arial Narrow" w:eastAsiaTheme="minorHAnsi" w:hAnsi="Arial Narrow"/>
      <w:color w:val="000000" w:themeColor="text1"/>
      <w:lang w:val="sk-SK" w:eastAsia="sk-SK"/>
    </w:rPr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lang w:val="sk-SK" w:eastAsia="sk-SK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rFonts w:ascii="Arial Narrow" w:eastAsiaTheme="minorHAnsi" w:hAnsi="Arial Narrow"/>
      <w:i/>
      <w:iCs/>
      <w:color w:val="000000" w:themeColor="text1"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  <w:lang w:val="sk-SK"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  <w:lang w:val="sk-SK"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lang w:val="sk-SK"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  <w:lang w:val="sk-SK"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k-SK" w:eastAsia="sk-SK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AF7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F7FBA"/>
  </w:style>
  <w:style w:type="character" w:styleId="CommentReference">
    <w:name w:val="annotation reference"/>
    <w:basedOn w:val="DefaultParagraphFont"/>
    <w:uiPriority w:val="99"/>
    <w:semiHidden/>
    <w:unhideWhenUsed/>
    <w:rsid w:val="00CB7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76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7666"/>
    <w:rPr>
      <w:rFonts w:ascii="Arial Narrow" w:eastAsiaTheme="minorHAnsi" w:hAnsi="Arial Narrow"/>
      <w:color w:val="000000" w:themeColor="text1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666"/>
    <w:rPr>
      <w:rFonts w:ascii="Arial Narrow" w:eastAsiaTheme="minorHAnsi" w:hAnsi="Arial Narrow"/>
      <w:b/>
      <w:bCs/>
      <w:color w:val="000000" w:themeColor="text1"/>
      <w:sz w:val="20"/>
      <w:szCs w:val="20"/>
      <w:lang w:val="sk-SK" w:eastAsia="sk-SK"/>
    </w:rPr>
  </w:style>
  <w:style w:type="paragraph" w:styleId="Revision">
    <w:name w:val="Revision"/>
    <w:hidden/>
    <w:uiPriority w:val="99"/>
    <w:semiHidden/>
    <w:rsid w:val="009B7987"/>
    <w:pPr>
      <w:spacing w:after="0" w:line="240" w:lineRule="auto"/>
    </w:pPr>
    <w:rPr>
      <w:rFonts w:ascii="Arial Narrow" w:eastAsiaTheme="minorHAnsi" w:hAnsi="Arial Narrow"/>
      <w:color w:val="000000" w:themeColor="text1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5a61c73-d7b8-40f5-af68-029b27d4ee74}" enabled="0" method="" siteId="{25a61c73-d7b8-40f5-af68-029b27d4ee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5611</Words>
  <Characters>31985</Characters>
  <Application>Microsoft Office Word</Application>
  <DocSecurity>4</DocSecurity>
  <Lines>266</Lines>
  <Paragraphs>75</Paragraphs>
  <ScaleCrop>false</ScaleCrop>
  <Manager/>
  <Company/>
  <LinksUpToDate>false</LinksUpToDate>
  <CharactersWithSpaces>37521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Michaela Matúšková</cp:lastModifiedBy>
  <cp:revision>120</cp:revision>
  <cp:lastPrinted>2025-05-20T12:43:00Z</cp:lastPrinted>
  <dcterms:created xsi:type="dcterms:W3CDTF">2026-01-13T23:54:00Z</dcterms:created>
  <dcterms:modified xsi:type="dcterms:W3CDTF">2026-01-27T11:36:00Z</dcterms:modified>
  <cp:category/>
</cp:coreProperties>
</file>